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C1917" w14:textId="77777777" w:rsidR="001A1621" w:rsidRPr="000961EC" w:rsidRDefault="001A1621" w:rsidP="001A1621">
      <w:pPr>
        <w:jc w:val="center"/>
        <w:rPr>
          <w:b/>
          <w:bCs/>
        </w:rPr>
      </w:pPr>
      <w:r w:rsidRPr="000961EC">
        <w:rPr>
          <w:b/>
          <w:bCs/>
        </w:rPr>
        <w:t>PRZEDMIOTOWE ZASADY OCENIANIA</w:t>
      </w:r>
    </w:p>
    <w:p w14:paraId="036B87A3" w14:textId="20662616" w:rsidR="001A1621" w:rsidRPr="000961EC" w:rsidRDefault="001A1621" w:rsidP="001A1621">
      <w:pPr>
        <w:jc w:val="center"/>
        <w:rPr>
          <w:b/>
          <w:bCs/>
        </w:rPr>
      </w:pPr>
      <w:r w:rsidRPr="000961EC">
        <w:rPr>
          <w:b/>
          <w:bCs/>
        </w:rPr>
        <w:t xml:space="preserve">Z JĘZYKA </w:t>
      </w:r>
      <w:r w:rsidR="00BC751C">
        <w:rPr>
          <w:b/>
          <w:bCs/>
        </w:rPr>
        <w:t>MNIEJSZOŚCI NARODOWEJ -</w:t>
      </w:r>
      <w:r w:rsidRPr="000961EC">
        <w:rPr>
          <w:b/>
          <w:bCs/>
        </w:rPr>
        <w:t>NIEMIECK</w:t>
      </w:r>
      <w:r w:rsidR="00BC751C">
        <w:rPr>
          <w:b/>
          <w:bCs/>
        </w:rPr>
        <w:t>I</w:t>
      </w:r>
    </w:p>
    <w:p w14:paraId="4F3F2A7E" w14:textId="77777777" w:rsidR="001A1621" w:rsidRPr="000961EC" w:rsidRDefault="001A1621" w:rsidP="001A1621">
      <w:pPr>
        <w:rPr>
          <w:b/>
          <w:bCs/>
        </w:rPr>
      </w:pPr>
    </w:p>
    <w:p w14:paraId="454DF90B" w14:textId="77777777" w:rsidR="001A1621" w:rsidRPr="000961EC" w:rsidRDefault="001A1621" w:rsidP="001A1621">
      <w:pPr>
        <w:rPr>
          <w:b/>
          <w:bCs/>
        </w:rPr>
      </w:pPr>
    </w:p>
    <w:p w14:paraId="5B57E998" w14:textId="77777777" w:rsidR="001A1621" w:rsidRPr="000961EC" w:rsidRDefault="001A1621" w:rsidP="001A1621">
      <w:pPr>
        <w:jc w:val="both"/>
        <w:rPr>
          <w:b/>
          <w:bCs/>
        </w:rPr>
      </w:pPr>
      <w:r w:rsidRPr="000961EC">
        <w:rPr>
          <w:b/>
          <w:bCs/>
        </w:rPr>
        <w:t xml:space="preserve">I. Główne cele wewnątrzszkolnych zasad oceniania </w:t>
      </w:r>
    </w:p>
    <w:p w14:paraId="56A95AD0" w14:textId="77777777" w:rsidR="001A1621" w:rsidRPr="000961EC" w:rsidRDefault="001A1621" w:rsidP="001A1621">
      <w:pPr>
        <w:jc w:val="both"/>
        <w:rPr>
          <w:b/>
          <w:bCs/>
        </w:rPr>
      </w:pPr>
    </w:p>
    <w:p w14:paraId="3A0DBB4C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Określenie poziomu wiedzy i umiejętności z poszczególnych zajęć edukacyjnych. </w:t>
      </w:r>
    </w:p>
    <w:p w14:paraId="3BD7355E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Motywowanie uczniów do dalszych postępów w nauce i zachowaniu. </w:t>
      </w:r>
    </w:p>
    <w:p w14:paraId="4A271A0F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Pomaganie uczniowi w samodzielnym planowaniu pracy, nauki, rozwoju. </w:t>
      </w:r>
    </w:p>
    <w:p w14:paraId="591F9328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Informowanie ucznia i jego rodziców o poziomie jego osiągnięć edukacyjnych – postępach, trudnościach w nauce, zachowaniu oraz specjalnych uzdolnieniach ucznia. </w:t>
      </w:r>
    </w:p>
    <w:p w14:paraId="2B5D39FA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Kontrolowanie poziomu wiedzy. </w:t>
      </w:r>
    </w:p>
    <w:p w14:paraId="3285FA7F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Monitorowanie postępów, osiągnięć i potrzeb ucznia. </w:t>
      </w:r>
    </w:p>
    <w:p w14:paraId="58E7A956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 xml:space="preserve">Wdrażanie ucznia do samooceny i samodzielności. </w:t>
      </w:r>
    </w:p>
    <w:p w14:paraId="4A5821DB" w14:textId="77777777" w:rsidR="001A1621" w:rsidRPr="000961EC" w:rsidRDefault="001A1621" w:rsidP="005F35E4">
      <w:pPr>
        <w:numPr>
          <w:ilvl w:val="0"/>
          <w:numId w:val="23"/>
        </w:numPr>
        <w:jc w:val="both"/>
      </w:pPr>
      <w:r w:rsidRPr="000961EC">
        <w:t>Doskonalenie metod pracy nauczycieli i planowanie procesu nauczania i jego ewaluacji.</w:t>
      </w:r>
    </w:p>
    <w:p w14:paraId="3217B1B1" w14:textId="77777777" w:rsidR="001A1621" w:rsidRPr="000961EC" w:rsidRDefault="001A1621" w:rsidP="001A1621">
      <w:pPr>
        <w:jc w:val="both"/>
      </w:pPr>
    </w:p>
    <w:p w14:paraId="520892B0" w14:textId="77777777" w:rsidR="001A1621" w:rsidRPr="000961EC" w:rsidRDefault="001A1621" w:rsidP="001A1621">
      <w:pPr>
        <w:jc w:val="both"/>
      </w:pPr>
      <w:r w:rsidRPr="000961EC">
        <w:rPr>
          <w:b/>
          <w:bCs/>
        </w:rPr>
        <w:t>II.</w:t>
      </w:r>
      <w:r>
        <w:rPr>
          <w:b/>
          <w:bCs/>
        </w:rPr>
        <w:t xml:space="preserve"> </w:t>
      </w:r>
      <w:r w:rsidRPr="000961EC">
        <w:rPr>
          <w:b/>
          <w:bCs/>
        </w:rPr>
        <w:t xml:space="preserve">Zasady wewnątrzszkolnego </w:t>
      </w:r>
      <w:r>
        <w:rPr>
          <w:b/>
          <w:bCs/>
        </w:rPr>
        <w:t xml:space="preserve">systemu </w:t>
      </w:r>
      <w:r w:rsidRPr="000961EC">
        <w:rPr>
          <w:b/>
          <w:bCs/>
        </w:rPr>
        <w:t>oceniania</w:t>
      </w:r>
      <w:r w:rsidRPr="000961EC">
        <w:t xml:space="preserve"> </w:t>
      </w:r>
    </w:p>
    <w:p w14:paraId="2DF05D67" w14:textId="77777777" w:rsidR="001A1621" w:rsidRDefault="001A1621" w:rsidP="001A1621">
      <w:pPr>
        <w:jc w:val="both"/>
      </w:pPr>
    </w:p>
    <w:p w14:paraId="793C0EBB" w14:textId="77777777" w:rsidR="001A1621" w:rsidRPr="000961EC" w:rsidRDefault="001A1621" w:rsidP="001A1621">
      <w:pPr>
        <w:jc w:val="both"/>
      </w:pPr>
      <w:r w:rsidRPr="00711EC0">
        <w:rPr>
          <w:b/>
          <w:bCs/>
        </w:rPr>
        <w:t>1.</w:t>
      </w:r>
      <w:r w:rsidRPr="000961EC">
        <w:t xml:space="preserve"> W ocenianiu obowiązują następujące zasady: </w:t>
      </w:r>
    </w:p>
    <w:p w14:paraId="100E25BB" w14:textId="77777777" w:rsidR="001A1621" w:rsidRPr="000961EC" w:rsidRDefault="001A1621" w:rsidP="005F35E4">
      <w:pPr>
        <w:numPr>
          <w:ilvl w:val="0"/>
          <w:numId w:val="24"/>
        </w:numPr>
        <w:jc w:val="both"/>
      </w:pPr>
      <w:r w:rsidRPr="000961EC">
        <w:t xml:space="preserve">zasada częstotliwości i rytmiczności – uczeń oceniany jest na bieżąco i rytmicznie; </w:t>
      </w:r>
    </w:p>
    <w:p w14:paraId="09CA2BE9" w14:textId="77777777" w:rsidR="001A1621" w:rsidRPr="000961EC" w:rsidRDefault="001A1621" w:rsidP="005F35E4">
      <w:pPr>
        <w:numPr>
          <w:ilvl w:val="0"/>
          <w:numId w:val="24"/>
        </w:numPr>
        <w:jc w:val="both"/>
      </w:pPr>
      <w:r w:rsidRPr="000961EC">
        <w:t xml:space="preserve">zasada jawności kryteriów – uczeń i jego rodzice znają kryteria oceniania, zakres materiału oraz formy pracy podlegające ocenie; </w:t>
      </w:r>
    </w:p>
    <w:p w14:paraId="2C034D3B" w14:textId="77777777" w:rsidR="001A1621" w:rsidRPr="000961EC" w:rsidRDefault="001A1621" w:rsidP="005F35E4">
      <w:pPr>
        <w:numPr>
          <w:ilvl w:val="0"/>
          <w:numId w:val="24"/>
        </w:numPr>
        <w:jc w:val="both"/>
      </w:pPr>
      <w:r w:rsidRPr="000961EC">
        <w:t xml:space="preserve">zasady różnorodności; </w:t>
      </w:r>
    </w:p>
    <w:p w14:paraId="15B6A422" w14:textId="77777777" w:rsidR="001A1621" w:rsidRPr="000961EC" w:rsidRDefault="001A1621" w:rsidP="005F35E4">
      <w:pPr>
        <w:numPr>
          <w:ilvl w:val="0"/>
          <w:numId w:val="24"/>
        </w:numPr>
        <w:jc w:val="both"/>
      </w:pPr>
      <w:r w:rsidRPr="000961EC">
        <w:t xml:space="preserve">zasady różnicowania wymagań – zadania stawiane uczniom powinny mieć zróżnicowany poziom trudności i dawać możliwość uzyskania wszystkich ocen; </w:t>
      </w:r>
    </w:p>
    <w:p w14:paraId="1AC35BB5" w14:textId="77777777" w:rsidR="001A1621" w:rsidRPr="000961EC" w:rsidRDefault="001A1621" w:rsidP="005F35E4">
      <w:pPr>
        <w:numPr>
          <w:ilvl w:val="0"/>
          <w:numId w:val="24"/>
        </w:numPr>
        <w:jc w:val="both"/>
      </w:pPr>
      <w:r w:rsidRPr="000961EC">
        <w:t>zasada otwartości – wewnątrzszkolne ocenianie podlega weryfikacji i modyfikacji w oparciu o okresową ewaluację.</w:t>
      </w:r>
    </w:p>
    <w:p w14:paraId="53A200CD" w14:textId="77777777" w:rsidR="001A1621" w:rsidRPr="000961EC" w:rsidRDefault="001A1621" w:rsidP="001A1621">
      <w:pPr>
        <w:jc w:val="both"/>
      </w:pPr>
    </w:p>
    <w:p w14:paraId="09058E58" w14:textId="77777777" w:rsidR="001A1621" w:rsidRPr="000961EC" w:rsidRDefault="001A1621" w:rsidP="001A1621">
      <w:pPr>
        <w:ind w:left="426" w:hanging="426"/>
        <w:jc w:val="both"/>
      </w:pPr>
      <w:r w:rsidRPr="007A65B1">
        <w:rPr>
          <w:b/>
          <w:bCs/>
        </w:rPr>
        <w:t>2.</w:t>
      </w:r>
      <w:r w:rsidRPr="000961EC">
        <w:t xml:space="preserve"> Nauczyciele na początku każdego roku szkolnego informują uczniów oraz ich rodziców o: 1) wymaganiach edukacyjnych niezbędnych do uzyskania poszczególnych śródrocznych i rocznych ocen klasyfikacyjnych z zajęć edukacyjnych wynikających z realizowanego przez siebie programu nauczania; </w:t>
      </w:r>
    </w:p>
    <w:p w14:paraId="35327F97" w14:textId="77777777" w:rsidR="001A1621" w:rsidRPr="000961EC" w:rsidRDefault="001A1621" w:rsidP="005F35E4">
      <w:pPr>
        <w:numPr>
          <w:ilvl w:val="0"/>
          <w:numId w:val="25"/>
        </w:numPr>
        <w:jc w:val="both"/>
      </w:pPr>
      <w:r w:rsidRPr="000961EC">
        <w:t xml:space="preserve">sposobach sprawdzania osiągnięć edukacyjnych uczniów; </w:t>
      </w:r>
    </w:p>
    <w:p w14:paraId="6D55917B" w14:textId="77777777" w:rsidR="001A1621" w:rsidRPr="000961EC" w:rsidRDefault="001A1621" w:rsidP="005F35E4">
      <w:pPr>
        <w:numPr>
          <w:ilvl w:val="0"/>
          <w:numId w:val="25"/>
        </w:numPr>
        <w:jc w:val="both"/>
      </w:pPr>
      <w:r w:rsidRPr="000961EC">
        <w:t>warunkach i trybie uzyskania wyższej niż przewidywana rocznej oceny klasyfikacyjnej z zajęć edukacyjnych.</w:t>
      </w:r>
    </w:p>
    <w:p w14:paraId="06BAFC6B" w14:textId="77777777" w:rsidR="001A1621" w:rsidRPr="000961EC" w:rsidRDefault="001A1621" w:rsidP="001A1621">
      <w:pPr>
        <w:jc w:val="both"/>
      </w:pPr>
    </w:p>
    <w:p w14:paraId="4E725B87" w14:textId="77777777" w:rsidR="001A1621" w:rsidRDefault="001A1621" w:rsidP="001A1621">
      <w:pPr>
        <w:jc w:val="both"/>
        <w:rPr>
          <w:b/>
          <w:bCs/>
        </w:rPr>
      </w:pPr>
      <w:r w:rsidRPr="000961EC">
        <w:rPr>
          <w:b/>
          <w:bCs/>
        </w:rPr>
        <w:t>III. Ocenianie bieżące</w:t>
      </w:r>
    </w:p>
    <w:p w14:paraId="142E2EE6" w14:textId="77777777" w:rsidR="001A1621" w:rsidRPr="000961EC" w:rsidRDefault="001A1621" w:rsidP="001A1621">
      <w:pPr>
        <w:jc w:val="both"/>
        <w:rPr>
          <w:b/>
          <w:bCs/>
        </w:rPr>
      </w:pPr>
    </w:p>
    <w:p w14:paraId="4AC9F3C3" w14:textId="77777777" w:rsidR="001A1621" w:rsidRPr="000961EC" w:rsidRDefault="001A1621" w:rsidP="005F35E4">
      <w:pPr>
        <w:numPr>
          <w:ilvl w:val="0"/>
          <w:numId w:val="26"/>
        </w:numPr>
        <w:jc w:val="both"/>
      </w:pPr>
      <w:r w:rsidRPr="000961EC">
        <w:t xml:space="preserve">Ocenianie bieżące z zajęć edukacyjnych ma na celu monitorowanie pracy ucznia oraz przekazywanie uczniowi informacji o jego osiągnięciach edukacyjnych pomagających w uczeniu się, poprzez wskazanie, co uczeń robi dobrze, co i jak wymaga poprawy oraz jak powinien dalej się uczyć. </w:t>
      </w:r>
    </w:p>
    <w:p w14:paraId="4099613F" w14:textId="77777777" w:rsidR="001A1621" w:rsidRPr="000961EC" w:rsidRDefault="001A1621" w:rsidP="005F35E4">
      <w:pPr>
        <w:numPr>
          <w:ilvl w:val="0"/>
          <w:numId w:val="26"/>
        </w:numPr>
        <w:jc w:val="both"/>
      </w:pPr>
      <w:r w:rsidRPr="000961EC">
        <w:t xml:space="preserve">Oceny są jawne </w:t>
      </w:r>
      <w:r>
        <w:t xml:space="preserve">− </w:t>
      </w:r>
      <w:r w:rsidRPr="000961EC">
        <w:t xml:space="preserve">zarówno dla ucznia, jak i jego rodziców. </w:t>
      </w:r>
    </w:p>
    <w:p w14:paraId="57348CD2" w14:textId="77777777" w:rsidR="001A1621" w:rsidRPr="000961EC" w:rsidRDefault="001A1621" w:rsidP="005F35E4">
      <w:pPr>
        <w:numPr>
          <w:ilvl w:val="0"/>
          <w:numId w:val="26"/>
        </w:numPr>
        <w:jc w:val="both"/>
      </w:pPr>
      <w:r w:rsidRPr="000961EC">
        <w:t xml:space="preserve">Nauczyciele przechowują sprawdzone i ocenione pisemne prace kontrolne uczniów do końca danego roku szkolnego, tj. do 31 sierpnia. </w:t>
      </w:r>
    </w:p>
    <w:p w14:paraId="160B3373" w14:textId="77777777" w:rsidR="001A1621" w:rsidRDefault="001A1621" w:rsidP="005F35E4">
      <w:pPr>
        <w:numPr>
          <w:ilvl w:val="0"/>
          <w:numId w:val="26"/>
        </w:numPr>
        <w:jc w:val="both"/>
      </w:pPr>
      <w:r w:rsidRPr="000961EC">
        <w:t xml:space="preserve">Na prośbę ucznia lub jego rodziców nauczyciel ustalający ocenę powinien ją uzasadnić ustnie. </w:t>
      </w:r>
    </w:p>
    <w:p w14:paraId="46C1907A" w14:textId="77777777" w:rsidR="001A1621" w:rsidRDefault="001A1621" w:rsidP="005F35E4">
      <w:pPr>
        <w:numPr>
          <w:ilvl w:val="0"/>
          <w:numId w:val="26"/>
        </w:numPr>
        <w:jc w:val="both"/>
      </w:pPr>
      <w:r w:rsidRPr="000961EC">
        <w:t xml:space="preserve">Sprawdzone i ocenione prace pisemne są udostępniane uczniom do domu; do zwrotu w terminie określonym przez nauczyciela. Jeśli uczeń nie zwróci pracy, kolejne są udostępniane jemu i rodzicowi wyłącznie na terenie szkoły. </w:t>
      </w:r>
    </w:p>
    <w:p w14:paraId="0AD08006" w14:textId="77777777" w:rsidR="001A1621" w:rsidRPr="000961EC" w:rsidRDefault="001A1621" w:rsidP="005F35E4">
      <w:pPr>
        <w:numPr>
          <w:ilvl w:val="0"/>
          <w:numId w:val="26"/>
        </w:numPr>
        <w:jc w:val="both"/>
      </w:pPr>
      <w:r w:rsidRPr="000961EC">
        <w:lastRenderedPageBreak/>
        <w:t xml:space="preserve">Ocenianie bieżące realizowane jest za pomocą: </w:t>
      </w:r>
    </w:p>
    <w:p w14:paraId="7BCC28A3" w14:textId="77777777" w:rsidR="001A1621" w:rsidRPr="000961EC" w:rsidRDefault="001A1621" w:rsidP="005F35E4">
      <w:pPr>
        <w:numPr>
          <w:ilvl w:val="0"/>
          <w:numId w:val="27"/>
        </w:numPr>
        <w:jc w:val="both"/>
      </w:pPr>
      <w:r w:rsidRPr="000961EC">
        <w:t xml:space="preserve">oceny słownej – odnoszenia się do działań i osiągnięć ucznia oraz jego zachowania i trudności w procesie uczenia się; </w:t>
      </w:r>
    </w:p>
    <w:p w14:paraId="623FF9D6" w14:textId="77777777" w:rsidR="001A1621" w:rsidRPr="000961EC" w:rsidRDefault="001A1621" w:rsidP="005F35E4">
      <w:pPr>
        <w:numPr>
          <w:ilvl w:val="0"/>
          <w:numId w:val="27"/>
        </w:numPr>
        <w:jc w:val="both"/>
      </w:pPr>
      <w:r w:rsidRPr="000961EC">
        <w:t xml:space="preserve">oceny wspierającej – odnoszenia się do działań i osiągnięć ucznia w aspekcie doceniania poprawnych rozwiązań oraz udzielania jemu pomocy i wsparcia w poszukiwaniu powodów niepowodzeń i niwelowaniu ich; </w:t>
      </w:r>
    </w:p>
    <w:p w14:paraId="4B607410" w14:textId="77777777" w:rsidR="001A1621" w:rsidRPr="000961EC" w:rsidRDefault="001A1621" w:rsidP="005F35E4">
      <w:pPr>
        <w:numPr>
          <w:ilvl w:val="0"/>
          <w:numId w:val="27"/>
        </w:numPr>
        <w:jc w:val="both"/>
        <w:rPr>
          <w:b/>
          <w:bCs/>
        </w:rPr>
      </w:pPr>
      <w:r w:rsidRPr="000961EC">
        <w:t>oceny kształtującej – wypracowywania warunków wspierających efektywne uczenie się i pracę nad sobą ucznia i wspieraniu ucznia w planowaniu jego nauki.</w:t>
      </w:r>
    </w:p>
    <w:p w14:paraId="4E51642D" w14:textId="77777777" w:rsidR="001A1621" w:rsidRPr="000961EC" w:rsidRDefault="001A1621" w:rsidP="001A1621">
      <w:pPr>
        <w:jc w:val="both"/>
        <w:rPr>
          <w:b/>
          <w:bCs/>
        </w:rPr>
      </w:pPr>
    </w:p>
    <w:p w14:paraId="237CEE70" w14:textId="77777777" w:rsidR="001A1621" w:rsidRPr="000961EC" w:rsidRDefault="001A1621" w:rsidP="001A1621">
      <w:pPr>
        <w:jc w:val="both"/>
        <w:rPr>
          <w:b/>
          <w:bCs/>
        </w:rPr>
      </w:pPr>
      <w:r w:rsidRPr="000961EC">
        <w:rPr>
          <w:b/>
          <w:bCs/>
        </w:rPr>
        <w:t>IV.</w:t>
      </w:r>
      <w:r>
        <w:rPr>
          <w:b/>
          <w:bCs/>
        </w:rPr>
        <w:t xml:space="preserve"> </w:t>
      </w:r>
      <w:r w:rsidRPr="000961EC">
        <w:rPr>
          <w:b/>
          <w:bCs/>
        </w:rPr>
        <w:t>Indywidualizacja oceniania</w:t>
      </w:r>
    </w:p>
    <w:p w14:paraId="0AD3FB3C" w14:textId="77777777" w:rsidR="001A1621" w:rsidRDefault="001A1621" w:rsidP="001A1621">
      <w:pPr>
        <w:jc w:val="both"/>
      </w:pPr>
    </w:p>
    <w:p w14:paraId="0159D749" w14:textId="77777777" w:rsidR="001A1621" w:rsidRPr="000961EC" w:rsidRDefault="001A1621" w:rsidP="001A1621">
      <w:pPr>
        <w:jc w:val="both"/>
      </w:pPr>
      <w:r w:rsidRPr="000961EC">
        <w:t>Nauczyciel na podstawie pisemnej opinii publicznej poradni psychologiczno-pedagogicznej lub innej publicznej poradni specjalistycznej, dostosowuje wymagania edukacyjne do indywidualnych potrzeb ucznia, u którego stwierdzono trudności w uczeniu się, w tym specyficzne trudności uniemożliwiające sprostanie wymaganiom.</w:t>
      </w:r>
    </w:p>
    <w:p w14:paraId="6EA4BE9E" w14:textId="77777777" w:rsidR="001A1621" w:rsidRPr="000961EC" w:rsidRDefault="001A1621" w:rsidP="001A1621">
      <w:pPr>
        <w:jc w:val="both"/>
        <w:rPr>
          <w:b/>
          <w:bCs/>
        </w:rPr>
      </w:pPr>
    </w:p>
    <w:p w14:paraId="4131AEF5" w14:textId="77777777" w:rsidR="001A1621" w:rsidRDefault="001A1621" w:rsidP="001A1621">
      <w:pPr>
        <w:jc w:val="both"/>
      </w:pPr>
      <w:r w:rsidRPr="000961EC">
        <w:rPr>
          <w:b/>
          <w:bCs/>
        </w:rPr>
        <w:t>V.</w:t>
      </w:r>
      <w:r>
        <w:rPr>
          <w:b/>
          <w:bCs/>
        </w:rPr>
        <w:t xml:space="preserve"> </w:t>
      </w:r>
      <w:r w:rsidRPr="000961EC">
        <w:rPr>
          <w:b/>
          <w:bCs/>
        </w:rPr>
        <w:t>Skala i sposób formułowania ocen</w:t>
      </w:r>
      <w:r w:rsidRPr="000961EC">
        <w:t xml:space="preserve"> </w:t>
      </w:r>
    </w:p>
    <w:p w14:paraId="2A11C040" w14:textId="77777777" w:rsidR="001A1621" w:rsidRPr="000961EC" w:rsidRDefault="001A1621" w:rsidP="001A1621">
      <w:pPr>
        <w:jc w:val="both"/>
      </w:pPr>
    </w:p>
    <w:p w14:paraId="06092986" w14:textId="77777777" w:rsidR="001A1621" w:rsidRPr="000961EC" w:rsidRDefault="001A1621" w:rsidP="001A1621">
      <w:pPr>
        <w:jc w:val="both"/>
      </w:pPr>
      <w:r w:rsidRPr="000961EC">
        <w:t>1. Bieżące, śródroczne i roczne oceny klasyfikacyjne z zajęć edukacyjnych</w:t>
      </w:r>
      <w:r>
        <w:t>,</w:t>
      </w:r>
      <w:r w:rsidRPr="000961EC">
        <w:t xml:space="preserve"> począwszy od klasy IV szkoły podstawowej oraz oceny końcowe, ustala się w stopniach według następującej skali: </w:t>
      </w:r>
    </w:p>
    <w:p w14:paraId="288ABE17" w14:textId="77777777" w:rsidR="001A1621" w:rsidRPr="000961EC" w:rsidRDefault="001A1621" w:rsidP="001A1621">
      <w:pPr>
        <w:jc w:val="both"/>
      </w:pPr>
      <w:r w:rsidRPr="000961EC">
        <w:t xml:space="preserve">1) oceny pozytywne: </w:t>
      </w:r>
    </w:p>
    <w:p w14:paraId="6DAB4BF9" w14:textId="77777777" w:rsidR="001A1621" w:rsidRPr="000961EC" w:rsidRDefault="001A1621" w:rsidP="005F35E4">
      <w:pPr>
        <w:numPr>
          <w:ilvl w:val="1"/>
          <w:numId w:val="28"/>
        </w:numPr>
        <w:jc w:val="both"/>
      </w:pPr>
      <w:r w:rsidRPr="000961EC">
        <w:t xml:space="preserve">stopień celujący – 6 </w:t>
      </w:r>
    </w:p>
    <w:p w14:paraId="5F8E8491" w14:textId="77777777" w:rsidR="001A1621" w:rsidRPr="000961EC" w:rsidRDefault="001A1621" w:rsidP="005F35E4">
      <w:pPr>
        <w:numPr>
          <w:ilvl w:val="1"/>
          <w:numId w:val="28"/>
        </w:numPr>
        <w:jc w:val="both"/>
      </w:pPr>
      <w:r w:rsidRPr="000961EC">
        <w:t xml:space="preserve">stopień bardzo dobry – 5 </w:t>
      </w:r>
    </w:p>
    <w:p w14:paraId="7980AB47" w14:textId="77777777" w:rsidR="001A1621" w:rsidRPr="000961EC" w:rsidRDefault="001A1621" w:rsidP="005F35E4">
      <w:pPr>
        <w:numPr>
          <w:ilvl w:val="1"/>
          <w:numId w:val="28"/>
        </w:numPr>
        <w:jc w:val="both"/>
      </w:pPr>
      <w:r w:rsidRPr="000961EC">
        <w:t xml:space="preserve">stopień dobry – 4 </w:t>
      </w:r>
    </w:p>
    <w:p w14:paraId="5837C59E" w14:textId="77777777" w:rsidR="001A1621" w:rsidRPr="000961EC" w:rsidRDefault="001A1621" w:rsidP="005F35E4">
      <w:pPr>
        <w:numPr>
          <w:ilvl w:val="1"/>
          <w:numId w:val="28"/>
        </w:numPr>
        <w:jc w:val="both"/>
      </w:pPr>
      <w:r w:rsidRPr="000961EC">
        <w:t xml:space="preserve">stopień dostateczny – 3 </w:t>
      </w:r>
    </w:p>
    <w:p w14:paraId="6EA51DEE" w14:textId="77777777" w:rsidR="001A1621" w:rsidRPr="000961EC" w:rsidRDefault="001A1621" w:rsidP="005F35E4">
      <w:pPr>
        <w:numPr>
          <w:ilvl w:val="1"/>
          <w:numId w:val="28"/>
        </w:numPr>
        <w:jc w:val="both"/>
      </w:pPr>
      <w:r w:rsidRPr="000961EC">
        <w:t xml:space="preserve">stopień dopuszczający – 2 </w:t>
      </w:r>
    </w:p>
    <w:p w14:paraId="4F7A2401" w14:textId="51AB6418" w:rsidR="001A1621" w:rsidRPr="000961EC" w:rsidRDefault="001A1621" w:rsidP="001A1621">
      <w:pPr>
        <w:jc w:val="both"/>
      </w:pPr>
      <w:r w:rsidRPr="000961EC">
        <w:t>2) ocena negatywn</w:t>
      </w:r>
      <w:r>
        <w:t>a</w:t>
      </w:r>
      <w:r w:rsidRPr="000961EC">
        <w:t xml:space="preserve">: </w:t>
      </w:r>
    </w:p>
    <w:p w14:paraId="1BC40D9C" w14:textId="77777777" w:rsidR="001A1621" w:rsidRPr="000961EC" w:rsidRDefault="001A1621" w:rsidP="001A1621">
      <w:pPr>
        <w:ind w:left="708"/>
        <w:jc w:val="both"/>
      </w:pPr>
      <w:r w:rsidRPr="000961EC">
        <w:t xml:space="preserve">a) stopień niedostateczny – 1 </w:t>
      </w:r>
    </w:p>
    <w:p w14:paraId="056AAEC7" w14:textId="77777777" w:rsidR="001A1621" w:rsidRPr="000961EC" w:rsidRDefault="001A1621" w:rsidP="001A1621">
      <w:pPr>
        <w:jc w:val="both"/>
      </w:pPr>
    </w:p>
    <w:p w14:paraId="68BFB0AD" w14:textId="77777777" w:rsidR="001A1621" w:rsidRDefault="001A1621" w:rsidP="001A1621">
      <w:pPr>
        <w:jc w:val="both"/>
        <w:rPr>
          <w:b/>
          <w:bCs/>
        </w:rPr>
      </w:pPr>
      <w:r w:rsidRPr="000961EC">
        <w:rPr>
          <w:b/>
          <w:bCs/>
        </w:rPr>
        <w:t>VI. Stosuje się zasady oceniania kształtującego bądź jego elementy</w:t>
      </w:r>
    </w:p>
    <w:p w14:paraId="1CE9D962" w14:textId="77777777" w:rsidR="001A1621" w:rsidRPr="000961EC" w:rsidRDefault="001A1621" w:rsidP="001A1621">
      <w:pPr>
        <w:jc w:val="both"/>
        <w:rPr>
          <w:b/>
          <w:bCs/>
        </w:rPr>
      </w:pPr>
    </w:p>
    <w:p w14:paraId="524533BB" w14:textId="77777777" w:rsidR="001A1621" w:rsidRPr="000961EC" w:rsidRDefault="001A1621" w:rsidP="001A1621">
      <w:pPr>
        <w:jc w:val="both"/>
      </w:pPr>
      <w:r w:rsidRPr="000961EC">
        <w:t>1</w:t>
      </w:r>
      <w:r>
        <w:t>.</w:t>
      </w:r>
      <w:r w:rsidRPr="000961EC">
        <w:t xml:space="preserve"> Ocenianie kształtujące ma na celu przede wszystkim: </w:t>
      </w:r>
    </w:p>
    <w:p w14:paraId="43DE7070" w14:textId="77777777" w:rsidR="001A1621" w:rsidRPr="000961EC" w:rsidRDefault="001A1621" w:rsidP="005F35E4">
      <w:pPr>
        <w:numPr>
          <w:ilvl w:val="1"/>
          <w:numId w:val="29"/>
        </w:numPr>
        <w:jc w:val="both"/>
      </w:pPr>
      <w:r w:rsidRPr="000961EC">
        <w:t xml:space="preserve">wzmocnienie motywacji wewnętrznej i odpowiedzialności ucznia za jego proces uczenia się; </w:t>
      </w:r>
    </w:p>
    <w:p w14:paraId="478C5AEB" w14:textId="77777777" w:rsidR="001A1621" w:rsidRPr="000961EC" w:rsidRDefault="001A1621" w:rsidP="005F35E4">
      <w:pPr>
        <w:numPr>
          <w:ilvl w:val="1"/>
          <w:numId w:val="29"/>
        </w:numPr>
        <w:jc w:val="both"/>
      </w:pPr>
      <w:r w:rsidRPr="000961EC">
        <w:t xml:space="preserve">różnicowanie form weryfikowania wiedzy; </w:t>
      </w:r>
    </w:p>
    <w:p w14:paraId="6E88C83A" w14:textId="77777777" w:rsidR="001A1621" w:rsidRPr="000961EC" w:rsidRDefault="001A1621" w:rsidP="005F35E4">
      <w:pPr>
        <w:numPr>
          <w:ilvl w:val="1"/>
          <w:numId w:val="29"/>
        </w:numPr>
        <w:jc w:val="both"/>
      </w:pPr>
      <w:r w:rsidRPr="000961EC">
        <w:t xml:space="preserve">wprowadzenie adekwatnych form pracy na lekcji; </w:t>
      </w:r>
    </w:p>
    <w:p w14:paraId="107657A1" w14:textId="77777777" w:rsidR="001A1621" w:rsidRPr="000961EC" w:rsidRDefault="001A1621" w:rsidP="005F35E4">
      <w:pPr>
        <w:numPr>
          <w:ilvl w:val="1"/>
          <w:numId w:val="29"/>
        </w:numPr>
        <w:jc w:val="both"/>
      </w:pPr>
      <w:r w:rsidRPr="000961EC">
        <w:t xml:space="preserve">obniżenie wymagań i skupienie się na postępach edukacyjnych; </w:t>
      </w:r>
    </w:p>
    <w:p w14:paraId="270C6706" w14:textId="77777777" w:rsidR="001A1621" w:rsidRDefault="001A1621" w:rsidP="005F35E4">
      <w:pPr>
        <w:numPr>
          <w:ilvl w:val="1"/>
          <w:numId w:val="29"/>
        </w:numPr>
        <w:jc w:val="both"/>
      </w:pPr>
      <w:r w:rsidRPr="000961EC">
        <w:t xml:space="preserve">wykorzystywanie pomocy dydaktycznych ułatwiających uczniowi opanowanie materiału. </w:t>
      </w:r>
    </w:p>
    <w:p w14:paraId="21D9191D" w14:textId="77777777" w:rsidR="001A1621" w:rsidRDefault="001A1621" w:rsidP="001A1621">
      <w:pPr>
        <w:ind w:left="1440"/>
        <w:jc w:val="both"/>
      </w:pPr>
    </w:p>
    <w:p w14:paraId="20A52F66" w14:textId="77777777" w:rsidR="001A1621" w:rsidRPr="000961EC" w:rsidRDefault="001A1621" w:rsidP="001A1621">
      <w:pPr>
        <w:jc w:val="both"/>
      </w:pPr>
      <w:r w:rsidRPr="000961EC">
        <w:t>2</w:t>
      </w:r>
      <w:r>
        <w:t>.</w:t>
      </w:r>
      <w:r w:rsidRPr="000961EC">
        <w:t xml:space="preserve"> Ocena kształtująca ustalana jest zgodnie z poniższymi zasadami: </w:t>
      </w:r>
    </w:p>
    <w:p w14:paraId="7C1828EE" w14:textId="77777777" w:rsidR="001A1621" w:rsidRPr="000961EC" w:rsidRDefault="001A1621" w:rsidP="005F35E4">
      <w:pPr>
        <w:numPr>
          <w:ilvl w:val="1"/>
          <w:numId w:val="30"/>
        </w:numPr>
        <w:jc w:val="both"/>
      </w:pPr>
      <w:r w:rsidRPr="000961EC">
        <w:t xml:space="preserve">odnosi się do kryteriów ustalonych i podanych przez nauczyciela do zadania edukacyjnego, pozwalając uczniowi na osiągnięcie sukcesu po zrealizowaniu każdego z kryteriów; </w:t>
      </w:r>
    </w:p>
    <w:p w14:paraId="45E71A3D" w14:textId="77777777" w:rsidR="001A1621" w:rsidRPr="000961EC" w:rsidRDefault="001A1621" w:rsidP="005F35E4">
      <w:pPr>
        <w:numPr>
          <w:ilvl w:val="1"/>
          <w:numId w:val="30"/>
        </w:numPr>
        <w:jc w:val="both"/>
      </w:pPr>
      <w:r w:rsidRPr="000961EC">
        <w:t xml:space="preserve">udzielana jest ustnie lub pisemnie w czasie lub po zrealizowaniu zadania edukacyjnego i wskazuje uczniowi, co zrobił dobrze, nad czym musi jeszcze popracować, gdzie może poszukać dodatkowych informacji i w jakim kierunku może się rozwijać; </w:t>
      </w:r>
    </w:p>
    <w:p w14:paraId="4DE65FAA" w14:textId="77777777" w:rsidR="001A1621" w:rsidRPr="000961EC" w:rsidRDefault="001A1621" w:rsidP="005F35E4">
      <w:pPr>
        <w:numPr>
          <w:ilvl w:val="1"/>
          <w:numId w:val="30"/>
        </w:numPr>
        <w:jc w:val="both"/>
      </w:pPr>
      <w:r w:rsidRPr="000961EC">
        <w:t xml:space="preserve">podstawą oceny kształtującej jest informacja zwrotna, a w miarę możliwości ocena koleżeńska oraz samoocena; </w:t>
      </w:r>
    </w:p>
    <w:p w14:paraId="19F0DDDE" w14:textId="77777777" w:rsidR="001A1621" w:rsidRPr="000961EC" w:rsidRDefault="001A1621" w:rsidP="005F35E4">
      <w:pPr>
        <w:numPr>
          <w:ilvl w:val="1"/>
          <w:numId w:val="30"/>
        </w:numPr>
        <w:jc w:val="both"/>
      </w:pPr>
      <w:r w:rsidRPr="000961EC">
        <w:lastRenderedPageBreak/>
        <w:t>kryteria i informacja zwrotna podawane są w formie tabelarycznej, graficznej lub innej</w:t>
      </w:r>
      <w:r>
        <w:t xml:space="preserve"> − </w:t>
      </w:r>
      <w:r w:rsidRPr="000961EC">
        <w:t>ustalonej z uczniami.</w:t>
      </w:r>
    </w:p>
    <w:p w14:paraId="487C50B6" w14:textId="77777777" w:rsidR="001A1621" w:rsidRPr="000961EC" w:rsidRDefault="001A1621" w:rsidP="001A1621">
      <w:pPr>
        <w:rPr>
          <w:b/>
          <w:bCs/>
        </w:rPr>
      </w:pPr>
    </w:p>
    <w:p w14:paraId="64311F65" w14:textId="77777777" w:rsidR="001A1621" w:rsidRPr="000961EC" w:rsidRDefault="001A1621" w:rsidP="001A1621">
      <w:pPr>
        <w:jc w:val="both"/>
        <w:rPr>
          <w:b/>
          <w:bCs/>
        </w:rPr>
      </w:pPr>
      <w:r w:rsidRPr="000961EC">
        <w:rPr>
          <w:b/>
          <w:bCs/>
        </w:rPr>
        <w:t>VII. Formy sprawdzania wiedzy i umiejętności uczniów na języku niemieckim</w:t>
      </w:r>
    </w:p>
    <w:p w14:paraId="4B8E5842" w14:textId="77777777" w:rsidR="001A1621" w:rsidRPr="000961EC" w:rsidRDefault="001A1621" w:rsidP="001A1621"/>
    <w:p w14:paraId="2EDCAB67" w14:textId="77777777" w:rsidR="001A1621" w:rsidRPr="000961EC" w:rsidRDefault="001A1621" w:rsidP="001A1621">
      <w:pPr>
        <w:tabs>
          <w:tab w:val="left" w:pos="0"/>
        </w:tabs>
        <w:jc w:val="both"/>
      </w:pPr>
      <w:r w:rsidRPr="000961EC">
        <w:rPr>
          <w:b/>
          <w:bCs/>
        </w:rPr>
        <w:t>1. Odpowiedź ustna</w:t>
      </w:r>
      <w:r w:rsidRPr="000961EC">
        <w:t xml:space="preserve"> – na każdej lekcji nauczyciel odpytuje wybranego ucznia z materiału obejmującego trzy ostatnie jednostki lekcyjne. Na materiał składają się zazwyczaj: krótkie rozmówki, dialogi, opisy obrazków, słownictwo i reguły gramatyczne. Nauczyciel zwraca szczególną uwagę na wymowę. </w:t>
      </w:r>
    </w:p>
    <w:p w14:paraId="62A85692" w14:textId="77777777" w:rsidR="001A1621" w:rsidRPr="000961EC" w:rsidRDefault="001A1621" w:rsidP="001A1621">
      <w:pPr>
        <w:jc w:val="both"/>
      </w:pPr>
    </w:p>
    <w:p w14:paraId="6F0E1C2B" w14:textId="77777777" w:rsidR="001A1621" w:rsidRPr="000961EC" w:rsidRDefault="001A1621" w:rsidP="001A1621">
      <w:pPr>
        <w:tabs>
          <w:tab w:val="left" w:pos="0"/>
        </w:tabs>
        <w:jc w:val="both"/>
      </w:pPr>
      <w:r w:rsidRPr="000961EC">
        <w:rPr>
          <w:b/>
          <w:bCs/>
        </w:rPr>
        <w:t xml:space="preserve">2. Praca klasowa </w:t>
      </w:r>
      <w:r w:rsidRPr="000961EC">
        <w:t>(</w:t>
      </w:r>
      <w:r w:rsidRPr="000961EC">
        <w:rPr>
          <w:b/>
          <w:bCs/>
        </w:rPr>
        <w:t>test sprawdzający</w:t>
      </w:r>
      <w:r w:rsidRPr="000961EC">
        <w:t xml:space="preserve">) – po zrealizowaniu rozdziału nauczyciel sprawdza opanowanie materiału przez ucznia za pomocą pracy klasowej. Praca klasowa jest zapowiedziana z co najmniej tygodniowym wyprzedzeniem i trwa całą lekcję. Jej data zaznaczona jest w dzienniku. </w:t>
      </w:r>
    </w:p>
    <w:p w14:paraId="0B5B8480" w14:textId="77777777" w:rsidR="001A1621" w:rsidRPr="000961EC" w:rsidRDefault="001A1621" w:rsidP="001A1621">
      <w:pPr>
        <w:jc w:val="both"/>
      </w:pPr>
    </w:p>
    <w:p w14:paraId="50F6E51C" w14:textId="77777777" w:rsidR="001A1621" w:rsidRPr="000961EC" w:rsidRDefault="001A1621" w:rsidP="001A1621">
      <w:pPr>
        <w:tabs>
          <w:tab w:val="left" w:pos="17"/>
        </w:tabs>
        <w:jc w:val="both"/>
      </w:pPr>
      <w:r w:rsidRPr="000961EC">
        <w:rPr>
          <w:b/>
          <w:bCs/>
        </w:rPr>
        <w:t>3. Kartkówki</w:t>
      </w:r>
      <w:r w:rsidRPr="000961EC">
        <w:t xml:space="preserve"> – nauczyciel nie zapowiada kartkówek. Obejmują one materiał najwyżej z trzech ostatnich lekcji (głównie nowe zagadnienia leksykalne i gramatyczne). Kartkówka trwa 10</w:t>
      </w:r>
      <w:r>
        <w:t>−</w:t>
      </w:r>
      <w:r w:rsidRPr="000961EC">
        <w:t xml:space="preserve">15 minut. </w:t>
      </w:r>
    </w:p>
    <w:p w14:paraId="2AC04F5F" w14:textId="77777777" w:rsidR="001A1621" w:rsidRPr="000961EC" w:rsidRDefault="001A1621" w:rsidP="001A1621">
      <w:pPr>
        <w:jc w:val="both"/>
      </w:pPr>
    </w:p>
    <w:p w14:paraId="2EB1AE14" w14:textId="77777777" w:rsidR="001A1621" w:rsidRPr="000961EC" w:rsidRDefault="001A1621" w:rsidP="001A1621">
      <w:pPr>
        <w:jc w:val="both"/>
      </w:pPr>
      <w:r w:rsidRPr="000961EC">
        <w:rPr>
          <w:b/>
          <w:bCs/>
        </w:rPr>
        <w:t>4.</w:t>
      </w:r>
      <w:r>
        <w:rPr>
          <w:b/>
          <w:bCs/>
        </w:rPr>
        <w:t xml:space="preserve"> </w:t>
      </w:r>
      <w:r w:rsidRPr="000961EC">
        <w:rPr>
          <w:b/>
          <w:bCs/>
        </w:rPr>
        <w:t>Praca na lekcji, zadania dodatkowe</w:t>
      </w:r>
      <w:r w:rsidRPr="000961EC">
        <w:t xml:space="preserve"> – wymienione aspekty oceniane są </w:t>
      </w:r>
      <w:r w:rsidRPr="000961EC">
        <w:br/>
        <w:t xml:space="preserve">w skali od 1 do 6. </w:t>
      </w:r>
    </w:p>
    <w:p w14:paraId="71700270" w14:textId="77777777" w:rsidR="001A1621" w:rsidRPr="000961EC" w:rsidRDefault="001A1621" w:rsidP="001A1621">
      <w:pPr>
        <w:jc w:val="both"/>
      </w:pPr>
    </w:p>
    <w:p w14:paraId="230D8CCF" w14:textId="2758B782" w:rsidR="001A1621" w:rsidRPr="000961EC" w:rsidRDefault="001A1621" w:rsidP="001A1621">
      <w:pPr>
        <w:jc w:val="both"/>
      </w:pPr>
      <w:r>
        <w:rPr>
          <w:b/>
          <w:bCs/>
        </w:rPr>
        <w:t>5</w:t>
      </w:r>
      <w:r w:rsidRPr="000961EC">
        <w:rPr>
          <w:b/>
          <w:bCs/>
        </w:rPr>
        <w:t>. Czytanie</w:t>
      </w:r>
      <w:r w:rsidRPr="000961EC">
        <w:t xml:space="preserve"> – nauczyciel sprawdza umiejętność czytania tekstów w języku niemieckim. Są to zazwyczaj teksty w podręczniku, książce ćwiczeń, czasami teksty dodatkowe realizowane przez nauczyciela. </w:t>
      </w:r>
    </w:p>
    <w:p w14:paraId="59DF9D24" w14:textId="77777777" w:rsidR="001A1621" w:rsidRPr="000961EC" w:rsidRDefault="001A1621" w:rsidP="001A1621">
      <w:pPr>
        <w:jc w:val="both"/>
      </w:pPr>
    </w:p>
    <w:p w14:paraId="729C53E7" w14:textId="2CFE6711" w:rsidR="001A1621" w:rsidRPr="000961EC" w:rsidRDefault="001A1621" w:rsidP="001A1621">
      <w:pPr>
        <w:jc w:val="both"/>
      </w:pPr>
      <w:r>
        <w:rPr>
          <w:b/>
          <w:bCs/>
        </w:rPr>
        <w:t>6</w:t>
      </w:r>
      <w:r w:rsidRPr="000961EC">
        <w:rPr>
          <w:b/>
          <w:bCs/>
        </w:rPr>
        <w:t>. Prace projektowe</w:t>
      </w:r>
    </w:p>
    <w:p w14:paraId="724BBF59" w14:textId="77777777" w:rsidR="001A1621" w:rsidRPr="000961EC" w:rsidRDefault="001A1621" w:rsidP="001A1621">
      <w:pPr>
        <w:jc w:val="both"/>
      </w:pPr>
    </w:p>
    <w:p w14:paraId="5EF8B20A" w14:textId="77777777" w:rsidR="001A1621" w:rsidRPr="000961EC" w:rsidRDefault="001A1621" w:rsidP="001A1621">
      <w:pPr>
        <w:jc w:val="both"/>
      </w:pPr>
      <w:r w:rsidRPr="000961EC">
        <w:t>W przypadku uczniów ze specyficznymi trudnościami w nauce lub ze stwierdzonymi deficytami rozwojowymi nauczyciel dostosowuje wymagania do potrzeb i możliwości uczniów, uwzględniając zalecenia zawarte w opinii pedagogiczno-psychologicznej. Szczegółowe sposoby postępowania zawarte są w procedurach dostosowania wymagań edukacyjnych.</w:t>
      </w:r>
    </w:p>
    <w:p w14:paraId="05D31B74" w14:textId="77777777" w:rsidR="001A1621" w:rsidRPr="000961EC" w:rsidRDefault="001A1621" w:rsidP="001A1621">
      <w:pPr>
        <w:jc w:val="both"/>
        <w:rPr>
          <w:b/>
          <w:bCs/>
        </w:rPr>
      </w:pPr>
    </w:p>
    <w:p w14:paraId="0ED0E13F" w14:textId="77777777" w:rsidR="001A1621" w:rsidRPr="000961EC" w:rsidRDefault="001A1621" w:rsidP="001A1621">
      <w:pPr>
        <w:jc w:val="both"/>
      </w:pPr>
      <w:r w:rsidRPr="000961EC">
        <w:rPr>
          <w:b/>
          <w:bCs/>
        </w:rPr>
        <w:t>VIII. Wymagania edukacyjne niezbędne do uzyskania poszczególnych śródrocznych i rocznych ocen klasyfikacyjnych z języka niemieckiego</w:t>
      </w:r>
    </w:p>
    <w:p w14:paraId="7E5DF8E3" w14:textId="77777777" w:rsidR="001A1621" w:rsidRPr="000961EC" w:rsidRDefault="001A1621" w:rsidP="001A1621">
      <w:pPr>
        <w:jc w:val="both"/>
      </w:pPr>
    </w:p>
    <w:p w14:paraId="762215D8" w14:textId="77777777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celujący </w:t>
      </w:r>
    </w:p>
    <w:p w14:paraId="14AD0991" w14:textId="77777777" w:rsidR="001A1621" w:rsidRPr="000961EC" w:rsidRDefault="001A1621" w:rsidP="001A1621">
      <w:pPr>
        <w:jc w:val="both"/>
      </w:pPr>
    </w:p>
    <w:p w14:paraId="4D54AA29" w14:textId="77777777" w:rsidR="001A1621" w:rsidRPr="000961EC" w:rsidRDefault="001A1621" w:rsidP="005F35E4">
      <w:pPr>
        <w:numPr>
          <w:ilvl w:val="0"/>
          <w:numId w:val="22"/>
        </w:numPr>
        <w:jc w:val="both"/>
      </w:pPr>
      <w:r w:rsidRPr="000961EC">
        <w:t xml:space="preserve">otrzymuje uczeń, który spełnia wszystkie kryteria na ocenę bardzo dobrą oraz większość spośród niżej podanych kryteriów: </w:t>
      </w:r>
    </w:p>
    <w:p w14:paraId="4410C05C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 xml:space="preserve">aktywnie uczestniczy w procesie lekcyjnym, </w:t>
      </w:r>
    </w:p>
    <w:p w14:paraId="51B05E9D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 xml:space="preserve">potrafi samodzielnie korzystać z różnych źródeł informacji, </w:t>
      </w:r>
    </w:p>
    <w:p w14:paraId="762A9B07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 xml:space="preserve">samodzielnie rozwiązuje problemy omawiane w czasie lekcji, jest inicjatorem rozwiązywania problemów i zadań w pracy pozalekcyjnej, </w:t>
      </w:r>
    </w:p>
    <w:p w14:paraId="5B8A4E42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 xml:space="preserve">posiada wiedzę i umiejętności przewidziane w podstawie programowej i programie nauczania, </w:t>
      </w:r>
    </w:p>
    <w:p w14:paraId="63E91769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 xml:space="preserve">biegle wykorzystuje zdobytą wiedzę, by twórczo rozwiązać nowy problem, </w:t>
      </w:r>
    </w:p>
    <w:p w14:paraId="00340465" w14:textId="77777777" w:rsidR="001A1621" w:rsidRPr="000961EC" w:rsidRDefault="001A1621" w:rsidP="005F35E4">
      <w:pPr>
        <w:numPr>
          <w:ilvl w:val="1"/>
          <w:numId w:val="31"/>
        </w:numPr>
        <w:jc w:val="both"/>
      </w:pPr>
      <w:r w:rsidRPr="000961EC">
        <w:t>uczestniczy w konkursach przedmiotowych szkolnych i pozaszkolnych</w:t>
      </w:r>
      <w:r>
        <w:t>.</w:t>
      </w:r>
    </w:p>
    <w:p w14:paraId="669943B9" w14:textId="77777777" w:rsidR="001A1621" w:rsidRPr="000961EC" w:rsidRDefault="001A1621" w:rsidP="001A1621">
      <w:pPr>
        <w:jc w:val="both"/>
        <w:rPr>
          <w:u w:val="single"/>
        </w:rPr>
      </w:pPr>
    </w:p>
    <w:p w14:paraId="20C7F06B" w14:textId="77777777" w:rsidR="001A1621" w:rsidRPr="000961EC" w:rsidRDefault="001A1621" w:rsidP="001A1621">
      <w:pPr>
        <w:jc w:val="both"/>
        <w:rPr>
          <w:u w:val="single"/>
        </w:rPr>
      </w:pPr>
    </w:p>
    <w:p w14:paraId="315F036D" w14:textId="77777777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bardzo dobry </w:t>
      </w:r>
    </w:p>
    <w:p w14:paraId="25133C2C" w14:textId="77777777" w:rsidR="001A1621" w:rsidRPr="000961EC" w:rsidRDefault="001A1621" w:rsidP="001A1621">
      <w:pPr>
        <w:jc w:val="both"/>
      </w:pPr>
    </w:p>
    <w:p w14:paraId="6DF83A13" w14:textId="77777777" w:rsidR="001A1621" w:rsidRPr="000961EC" w:rsidRDefault="001A1621" w:rsidP="001A1621">
      <w:pPr>
        <w:jc w:val="both"/>
      </w:pPr>
      <w:r w:rsidRPr="000961EC">
        <w:t xml:space="preserve">Uczeń: </w:t>
      </w:r>
    </w:p>
    <w:p w14:paraId="66D8DFCA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>opanował pełny zakres wiadomości i umiejętności określonych programem nauczania w danej klasie,</w:t>
      </w:r>
    </w:p>
    <w:p w14:paraId="290E3003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>bardzo dobrze rozumie wypowiedzi nauczyciela i kolegów,</w:t>
      </w:r>
    </w:p>
    <w:p w14:paraId="20549E96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>bardzo dobrze rozumie treść tekstu słuchanego,</w:t>
      </w:r>
    </w:p>
    <w:p w14:paraId="69549C82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>w wypowiedzi ustnej prezentuje bardzo dobre opanowanie struktur leksykalno-gramatycznych,</w:t>
      </w:r>
    </w:p>
    <w:p w14:paraId="6E051405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>czyta płynnie, w szybkim tempie, rozumie treść czytanego tekstu, zwraca uwagę na akcent zdaniowy i wyrazowy,</w:t>
      </w:r>
    </w:p>
    <w:p w14:paraId="53DDFA21" w14:textId="77777777" w:rsidR="001A1621" w:rsidRPr="000961EC" w:rsidRDefault="001A1621" w:rsidP="005F35E4">
      <w:pPr>
        <w:numPr>
          <w:ilvl w:val="0"/>
          <w:numId w:val="21"/>
        </w:numPr>
        <w:ind w:left="709" w:hanging="283"/>
        <w:jc w:val="both"/>
      </w:pPr>
      <w:r w:rsidRPr="000961EC">
        <w:t xml:space="preserve">potrafi samodzielnie napisać krótki tekst użytkowy. </w:t>
      </w:r>
    </w:p>
    <w:p w14:paraId="05D196A3" w14:textId="77777777" w:rsidR="001A1621" w:rsidRPr="000961EC" w:rsidRDefault="001A1621" w:rsidP="001A1621">
      <w:pPr>
        <w:jc w:val="both"/>
      </w:pPr>
    </w:p>
    <w:p w14:paraId="548CAC1A" w14:textId="77777777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dobry </w:t>
      </w:r>
    </w:p>
    <w:p w14:paraId="33B346D3" w14:textId="77777777" w:rsidR="001A1621" w:rsidRPr="000961EC" w:rsidRDefault="001A1621" w:rsidP="001A1621">
      <w:pPr>
        <w:jc w:val="both"/>
        <w:rPr>
          <w:u w:val="single"/>
        </w:rPr>
      </w:pPr>
    </w:p>
    <w:p w14:paraId="7FB0DD46" w14:textId="77777777" w:rsidR="001A1621" w:rsidRPr="000961EC" w:rsidRDefault="001A1621" w:rsidP="001A1621">
      <w:pPr>
        <w:jc w:val="both"/>
      </w:pPr>
      <w:r w:rsidRPr="000961EC">
        <w:t xml:space="preserve">Uczeń: </w:t>
      </w:r>
    </w:p>
    <w:p w14:paraId="3F25B15A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 xml:space="preserve">nie opanował w pełni wiadomości i umiejętności określonych programem nauczania </w:t>
      </w:r>
      <w:r w:rsidRPr="000961EC">
        <w:br/>
        <w:t>w danej klasie, ale poprawnie stosuje zdobytą wiedzę do samodzielnego rozwiązywania zadań,</w:t>
      </w:r>
    </w:p>
    <w:p w14:paraId="2411AB54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>dobrze rozumie wypowiedzi nauczyciela i kolegów,</w:t>
      </w:r>
    </w:p>
    <w:p w14:paraId="54E682FE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>dobrze rozumie treść tekstu słuchanego,</w:t>
      </w:r>
    </w:p>
    <w:p w14:paraId="2A3C1D12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>w wypowiedzi ustnej popełnia nieliczne błędy,</w:t>
      </w:r>
    </w:p>
    <w:p w14:paraId="5F340A5D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>dobrze rozumie treść czytanego tekstu,</w:t>
      </w:r>
    </w:p>
    <w:p w14:paraId="6A7E6EEB" w14:textId="77777777" w:rsidR="001A1621" w:rsidRPr="000961EC" w:rsidRDefault="001A1621" w:rsidP="005F35E4">
      <w:pPr>
        <w:numPr>
          <w:ilvl w:val="0"/>
          <w:numId w:val="20"/>
        </w:numPr>
        <w:ind w:left="709" w:hanging="283"/>
        <w:jc w:val="both"/>
      </w:pPr>
      <w:r w:rsidRPr="000961EC">
        <w:t xml:space="preserve">samodzielnie konstruuje krótką wypowiedź pisemną, popełniając nieliczne błędy. </w:t>
      </w:r>
    </w:p>
    <w:p w14:paraId="0F72251C" w14:textId="77777777" w:rsidR="001A1621" w:rsidRPr="000961EC" w:rsidRDefault="001A1621" w:rsidP="001A1621">
      <w:pPr>
        <w:jc w:val="both"/>
      </w:pPr>
    </w:p>
    <w:p w14:paraId="74B81EA5" w14:textId="77777777" w:rsidR="001A1621" w:rsidRDefault="001A1621" w:rsidP="001A1621">
      <w:pPr>
        <w:jc w:val="both"/>
        <w:rPr>
          <w:b/>
          <w:u w:val="single"/>
        </w:rPr>
      </w:pPr>
    </w:p>
    <w:p w14:paraId="567C908F" w14:textId="77777777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>Stopień dostateczny</w:t>
      </w:r>
    </w:p>
    <w:p w14:paraId="03C29818" w14:textId="77777777" w:rsidR="001A1621" w:rsidRPr="000961EC" w:rsidRDefault="001A1621" w:rsidP="001A1621">
      <w:pPr>
        <w:jc w:val="both"/>
        <w:rPr>
          <w:u w:val="single"/>
        </w:rPr>
      </w:pPr>
    </w:p>
    <w:p w14:paraId="5B517189" w14:textId="77777777" w:rsidR="001A1621" w:rsidRPr="000961EC" w:rsidRDefault="001A1621" w:rsidP="001A1621">
      <w:pPr>
        <w:jc w:val="both"/>
      </w:pPr>
      <w:r w:rsidRPr="000961EC">
        <w:t xml:space="preserve">Uczeń: </w:t>
      </w:r>
    </w:p>
    <w:p w14:paraId="5E7D8409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 xml:space="preserve">nie opanował w pełni wiadomości i umiejętności określonych programem nauczania </w:t>
      </w:r>
      <w:r w:rsidRPr="000961EC">
        <w:br/>
        <w:t>w danej klasie, ale rozwiązuje zadania teoretyczne lub praktyczne o średnim stopniu trudności (niekiedy z pomocą nauczyciela),</w:t>
      </w:r>
    </w:p>
    <w:p w14:paraId="103F435C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>rozumie proste polecenia nauczyciela,</w:t>
      </w:r>
    </w:p>
    <w:p w14:paraId="6607DE16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>rozumie wybiórczo treść tekstu słuchanego (po kilkukrotnym wysłuchaniu),</w:t>
      </w:r>
    </w:p>
    <w:p w14:paraId="56DFDEA3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>w wypowiedzi ustnej stosuje proste zdania, często z pomocą nauczyciela,</w:t>
      </w:r>
    </w:p>
    <w:p w14:paraId="656CFB97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>czyta wolno, popełnia liczne błędy, często nie rozumie treści tekstu,</w:t>
      </w:r>
    </w:p>
    <w:p w14:paraId="20FCAAAC" w14:textId="77777777" w:rsidR="001A1621" w:rsidRPr="000961EC" w:rsidRDefault="001A1621" w:rsidP="005F35E4">
      <w:pPr>
        <w:numPr>
          <w:ilvl w:val="0"/>
          <w:numId w:val="19"/>
        </w:numPr>
        <w:ind w:left="709" w:hanging="283"/>
        <w:jc w:val="both"/>
      </w:pPr>
      <w:r w:rsidRPr="000961EC">
        <w:t xml:space="preserve">w wypowiedzi pisemnej popełnia błędy gramatyczne, najczęściej posługuje się prostymi strukturami gramatycznymi.  </w:t>
      </w:r>
    </w:p>
    <w:p w14:paraId="182C41A8" w14:textId="77777777" w:rsidR="001A1621" w:rsidRPr="000961EC" w:rsidRDefault="001A1621" w:rsidP="001A1621">
      <w:pPr>
        <w:jc w:val="both"/>
      </w:pPr>
    </w:p>
    <w:p w14:paraId="37347C65" w14:textId="77777777" w:rsidR="001A1621" w:rsidRDefault="001A1621" w:rsidP="001A1621">
      <w:pPr>
        <w:jc w:val="both"/>
        <w:rPr>
          <w:b/>
          <w:u w:val="single"/>
        </w:rPr>
      </w:pPr>
    </w:p>
    <w:p w14:paraId="74DF9435" w14:textId="36C4CE8B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>Stopień dopuszczający</w:t>
      </w:r>
    </w:p>
    <w:p w14:paraId="4045AEB7" w14:textId="77777777" w:rsidR="001A1621" w:rsidRPr="000961EC" w:rsidRDefault="001A1621" w:rsidP="001A1621">
      <w:pPr>
        <w:jc w:val="both"/>
        <w:rPr>
          <w:u w:val="single"/>
        </w:rPr>
      </w:pPr>
    </w:p>
    <w:p w14:paraId="4C4C66E4" w14:textId="77777777" w:rsidR="001A1621" w:rsidRPr="000961EC" w:rsidRDefault="001A1621" w:rsidP="001A1621">
      <w:pPr>
        <w:jc w:val="both"/>
      </w:pPr>
      <w:r w:rsidRPr="000961EC">
        <w:t xml:space="preserve">Uczeń: </w:t>
      </w:r>
    </w:p>
    <w:p w14:paraId="2A140C73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t>ma braki w opanowaniu wiadomości i umiejętności określonych programem nauczania, ale braki te nie uniemożliwiają uzyskani</w:t>
      </w:r>
      <w:r>
        <w:t>a</w:t>
      </w:r>
      <w:r w:rsidRPr="000961EC">
        <w:t xml:space="preserve"> przez ucznia podstawowej wiedzy w ciągu dalszej nauki,</w:t>
      </w:r>
    </w:p>
    <w:p w14:paraId="5E2E6687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t>odbiera tylko wcześniej poznane komunikaty,</w:t>
      </w:r>
    </w:p>
    <w:p w14:paraId="35201F36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lastRenderedPageBreak/>
        <w:t>w tekście słuchanym rozumie tylko pojedyncze słowa,</w:t>
      </w:r>
    </w:p>
    <w:p w14:paraId="2C5A301D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t>w wypowiedzi ustnej popełnia liczne błędy, które znacznie zakłócają komunikację, jego wypowiedź jest tylko częściowo zrozumiała,</w:t>
      </w:r>
    </w:p>
    <w:p w14:paraId="1AF485AE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t xml:space="preserve">czyta bardzo wolno, artykułuje i akcentuje podobnie jak w języku polskim, </w:t>
      </w:r>
    </w:p>
    <w:p w14:paraId="31B92014" w14:textId="77777777" w:rsidR="001A1621" w:rsidRPr="000961EC" w:rsidRDefault="001A1621" w:rsidP="005F35E4">
      <w:pPr>
        <w:numPr>
          <w:ilvl w:val="0"/>
          <w:numId w:val="18"/>
        </w:numPr>
        <w:ind w:left="709" w:hanging="283"/>
        <w:jc w:val="both"/>
      </w:pPr>
      <w:r w:rsidRPr="000961EC">
        <w:t xml:space="preserve">odwzorowuje napisany tekst, w większości używa nieprawidłowej pisowni </w:t>
      </w:r>
      <w:r w:rsidRPr="000961EC">
        <w:br/>
        <w:t xml:space="preserve">i interpunkcji. </w:t>
      </w:r>
    </w:p>
    <w:p w14:paraId="26107E20" w14:textId="77777777" w:rsidR="001A1621" w:rsidRPr="000961EC" w:rsidRDefault="001A1621" w:rsidP="001A1621">
      <w:pPr>
        <w:jc w:val="both"/>
      </w:pPr>
    </w:p>
    <w:p w14:paraId="61C369D0" w14:textId="77777777" w:rsidR="001A1621" w:rsidRPr="000961EC" w:rsidRDefault="001A1621" w:rsidP="001A1621">
      <w:pPr>
        <w:jc w:val="both"/>
        <w:rPr>
          <w:b/>
          <w:u w:val="single"/>
        </w:rPr>
      </w:pPr>
      <w:r w:rsidRPr="000961EC">
        <w:rPr>
          <w:b/>
          <w:u w:val="single"/>
        </w:rPr>
        <w:t>Stopień niedostateczny</w:t>
      </w:r>
    </w:p>
    <w:p w14:paraId="20BF48C0" w14:textId="77777777" w:rsidR="001A1621" w:rsidRPr="000961EC" w:rsidRDefault="001A1621" w:rsidP="001A1621">
      <w:pPr>
        <w:jc w:val="both"/>
      </w:pPr>
    </w:p>
    <w:p w14:paraId="6556AEB6" w14:textId="77777777" w:rsidR="001A1621" w:rsidRPr="000961EC" w:rsidRDefault="001A1621" w:rsidP="001A1621">
      <w:pPr>
        <w:jc w:val="both"/>
      </w:pPr>
      <w:r w:rsidRPr="000961EC">
        <w:t xml:space="preserve">Uczeń: </w:t>
      </w:r>
    </w:p>
    <w:p w14:paraId="49796877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nie opanował wiadomości określonych programem nauczania w danej klasie, a braki te uniemożliwiają mu dalsze zdobywanie wiedzy z przedmiotu,</w:t>
      </w:r>
    </w:p>
    <w:p w14:paraId="51A969BB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nie potrafi przekazywać informacji,</w:t>
      </w:r>
    </w:p>
    <w:p w14:paraId="6B4A163B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nie rozumie poleceń i pytań nauczyciela,</w:t>
      </w:r>
    </w:p>
    <w:p w14:paraId="1443B379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nie opanował podstawowych struktur gramatycznych i podstawowego słownictwa,</w:t>
      </w:r>
    </w:p>
    <w:p w14:paraId="0448DAF0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 xml:space="preserve">nie potrafi skonstruować wypowiedzi pisemnej, </w:t>
      </w:r>
    </w:p>
    <w:p w14:paraId="7A03E294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nie umie poprawnie budować prostych zdań,</w:t>
      </w:r>
    </w:p>
    <w:p w14:paraId="02184D38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>operuje bardzo ubogim słownictwem,</w:t>
      </w:r>
    </w:p>
    <w:p w14:paraId="7956FDC9" w14:textId="77777777" w:rsidR="001A1621" w:rsidRPr="000961EC" w:rsidRDefault="001A1621" w:rsidP="005F35E4">
      <w:pPr>
        <w:numPr>
          <w:ilvl w:val="0"/>
          <w:numId w:val="17"/>
        </w:numPr>
        <w:ind w:left="709" w:hanging="709"/>
        <w:jc w:val="both"/>
      </w:pPr>
      <w:r w:rsidRPr="000961EC">
        <w:t xml:space="preserve">nie wykazuje żadnego zainteresowania przedmiotem, nie wykazuje chęci poprawy zdobytych z przedmiotu ocen. </w:t>
      </w:r>
    </w:p>
    <w:p w14:paraId="1952FAD1" w14:textId="77777777" w:rsidR="001A1621" w:rsidRPr="000961EC" w:rsidRDefault="001A1621" w:rsidP="001A1621">
      <w:pPr>
        <w:jc w:val="both"/>
      </w:pPr>
    </w:p>
    <w:p w14:paraId="1F6CD29C" w14:textId="77777777" w:rsidR="001A1621" w:rsidRPr="000961EC" w:rsidRDefault="001A1621" w:rsidP="001A1621">
      <w:pPr>
        <w:jc w:val="both"/>
      </w:pPr>
    </w:p>
    <w:p w14:paraId="2CD8645E" w14:textId="77777777" w:rsidR="001A1621" w:rsidRPr="000961EC" w:rsidRDefault="001A1621" w:rsidP="001A1621">
      <w:pPr>
        <w:jc w:val="both"/>
      </w:pPr>
    </w:p>
    <w:p w14:paraId="048F3EBF" w14:textId="77777777" w:rsidR="001A1621" w:rsidRPr="000961EC" w:rsidRDefault="001A1621" w:rsidP="001A1621">
      <w:pPr>
        <w:jc w:val="both"/>
      </w:pPr>
    </w:p>
    <w:p w14:paraId="0666DBA3" w14:textId="77777777" w:rsidR="001A1621" w:rsidRPr="000961EC" w:rsidRDefault="001A1621" w:rsidP="001A1621">
      <w:pPr>
        <w:jc w:val="both"/>
      </w:pPr>
    </w:p>
    <w:p w14:paraId="3304C32C" w14:textId="77777777" w:rsidR="001A1621" w:rsidRDefault="001A1621" w:rsidP="001A1621">
      <w:pPr>
        <w:jc w:val="both"/>
      </w:pPr>
    </w:p>
    <w:p w14:paraId="34C619FD" w14:textId="77777777" w:rsidR="001A1621" w:rsidRDefault="001A1621" w:rsidP="001A1621">
      <w:pPr>
        <w:jc w:val="both"/>
      </w:pPr>
    </w:p>
    <w:p w14:paraId="5A9CA5AA" w14:textId="77777777" w:rsidR="001A1621" w:rsidRDefault="001A1621" w:rsidP="001A1621">
      <w:pPr>
        <w:jc w:val="both"/>
      </w:pPr>
    </w:p>
    <w:p w14:paraId="10DC947A" w14:textId="77777777" w:rsidR="001A1621" w:rsidRDefault="001A1621" w:rsidP="001A1621">
      <w:pPr>
        <w:jc w:val="both"/>
      </w:pPr>
    </w:p>
    <w:p w14:paraId="138FAADA" w14:textId="77777777" w:rsidR="001A1621" w:rsidRDefault="001A1621" w:rsidP="001A1621">
      <w:pPr>
        <w:jc w:val="both"/>
      </w:pPr>
    </w:p>
    <w:p w14:paraId="77ADC61F" w14:textId="77777777" w:rsidR="001A1621" w:rsidRDefault="001A1621" w:rsidP="001A1621">
      <w:pPr>
        <w:jc w:val="both"/>
      </w:pPr>
    </w:p>
    <w:p w14:paraId="09486924" w14:textId="77777777" w:rsidR="001A1621" w:rsidRDefault="001A1621" w:rsidP="001A1621">
      <w:pPr>
        <w:jc w:val="both"/>
      </w:pPr>
    </w:p>
    <w:p w14:paraId="3514B43C" w14:textId="77777777" w:rsidR="001A1621" w:rsidRDefault="001A1621" w:rsidP="001A1621">
      <w:pPr>
        <w:jc w:val="both"/>
      </w:pPr>
    </w:p>
    <w:p w14:paraId="71ADD330" w14:textId="77777777" w:rsidR="001A1621" w:rsidRDefault="001A1621" w:rsidP="001A1621">
      <w:pPr>
        <w:jc w:val="both"/>
      </w:pPr>
    </w:p>
    <w:p w14:paraId="7087C56A" w14:textId="77777777" w:rsidR="001A1621" w:rsidRDefault="001A1621" w:rsidP="001A1621">
      <w:pPr>
        <w:jc w:val="both"/>
      </w:pPr>
    </w:p>
    <w:p w14:paraId="4D31E1D6" w14:textId="77777777" w:rsidR="001A1621" w:rsidRDefault="001A1621" w:rsidP="001A1621">
      <w:pPr>
        <w:jc w:val="both"/>
      </w:pPr>
    </w:p>
    <w:p w14:paraId="742FC734" w14:textId="77777777" w:rsidR="001A1621" w:rsidRDefault="001A1621" w:rsidP="001A1621">
      <w:pPr>
        <w:jc w:val="both"/>
      </w:pPr>
    </w:p>
    <w:p w14:paraId="7D5CE8D9" w14:textId="77777777" w:rsidR="001A1621" w:rsidRDefault="001A1621" w:rsidP="001A1621">
      <w:pPr>
        <w:jc w:val="both"/>
      </w:pPr>
    </w:p>
    <w:p w14:paraId="5947C753" w14:textId="77777777" w:rsidR="001A1621" w:rsidRPr="000961EC" w:rsidRDefault="001A1621" w:rsidP="001A1621">
      <w:pPr>
        <w:jc w:val="both"/>
      </w:pPr>
    </w:p>
    <w:p w14:paraId="58C04959" w14:textId="77777777" w:rsidR="001A1621" w:rsidRPr="000961EC" w:rsidRDefault="001A1621" w:rsidP="001A1621">
      <w:pPr>
        <w:jc w:val="both"/>
      </w:pPr>
    </w:p>
    <w:p w14:paraId="63CAB76B" w14:textId="77777777" w:rsidR="001A1621" w:rsidRPr="000961EC" w:rsidRDefault="001A1621" w:rsidP="001A1621">
      <w:pPr>
        <w:jc w:val="both"/>
      </w:pPr>
    </w:p>
    <w:p w14:paraId="72EB66C6" w14:textId="77777777" w:rsidR="001A1621" w:rsidRPr="000961EC" w:rsidRDefault="001A1621" w:rsidP="001A1621">
      <w:pPr>
        <w:jc w:val="center"/>
        <w:rPr>
          <w:b/>
        </w:rPr>
      </w:pPr>
      <w:r w:rsidRPr="000961EC">
        <w:rPr>
          <w:b/>
        </w:rPr>
        <w:t xml:space="preserve">WYMAGANIA EDUKACYJNE NIEZBĘDNE DO UZYSKANIA POSZCZEGÓLNYCH OCEN Z JĘZYKA NIEMIECKIEGO </w:t>
      </w:r>
    </w:p>
    <w:p w14:paraId="4BD2B124" w14:textId="31B6967E" w:rsidR="001A1621" w:rsidRPr="000961EC" w:rsidRDefault="001A1621" w:rsidP="001A1621">
      <w:pPr>
        <w:jc w:val="center"/>
        <w:rPr>
          <w:b/>
        </w:rPr>
      </w:pPr>
      <w:r w:rsidRPr="000961EC">
        <w:rPr>
          <w:b/>
        </w:rPr>
        <w:t>W KLASIE V</w:t>
      </w:r>
    </w:p>
    <w:p w14:paraId="6CE28B9D" w14:textId="77777777" w:rsidR="001A1621" w:rsidRPr="000961EC" w:rsidRDefault="001A1621" w:rsidP="001A1621">
      <w:pPr>
        <w:ind w:left="2124" w:firstLine="708"/>
        <w:rPr>
          <w:b/>
          <w:bCs/>
        </w:rPr>
      </w:pPr>
    </w:p>
    <w:p w14:paraId="2B421171" w14:textId="77777777" w:rsidR="001A1621" w:rsidRDefault="001A1621" w:rsidP="001A1621">
      <w:pPr>
        <w:jc w:val="both"/>
        <w:rPr>
          <w:b/>
          <w:bCs/>
        </w:rPr>
      </w:pPr>
      <w:r>
        <w:rPr>
          <w:b/>
          <w:bCs/>
        </w:rPr>
        <w:t>Na ocenę dopuszczającą (2)</w:t>
      </w:r>
    </w:p>
    <w:p w14:paraId="20A3EB2D" w14:textId="77777777" w:rsidR="001A1621" w:rsidRDefault="001A1621" w:rsidP="001A1621">
      <w:pPr>
        <w:jc w:val="both"/>
      </w:pPr>
    </w:p>
    <w:p w14:paraId="4B81EFFE" w14:textId="77777777" w:rsidR="001A1621" w:rsidRDefault="001A1621" w:rsidP="005F35E4">
      <w:pPr>
        <w:numPr>
          <w:ilvl w:val="0"/>
          <w:numId w:val="32"/>
        </w:numPr>
        <w:jc w:val="both"/>
        <w:rPr>
          <w:b/>
          <w:u w:val="single"/>
        </w:rPr>
      </w:pPr>
      <w:r>
        <w:rPr>
          <w:b/>
          <w:u w:val="single"/>
        </w:rPr>
        <w:t>rozumienie ze słuchu</w:t>
      </w:r>
    </w:p>
    <w:p w14:paraId="52E0CA86" w14:textId="77777777" w:rsidR="001A1621" w:rsidRDefault="001A1621" w:rsidP="001A1621">
      <w:pPr>
        <w:jc w:val="both"/>
      </w:pPr>
    </w:p>
    <w:p w14:paraId="14C65C10" w14:textId="77777777" w:rsidR="001A1621" w:rsidRDefault="001A1621" w:rsidP="001A1621">
      <w:pPr>
        <w:jc w:val="both"/>
      </w:pPr>
      <w:r>
        <w:lastRenderedPageBreak/>
        <w:t>Uczeń:</w:t>
      </w:r>
    </w:p>
    <w:p w14:paraId="18C67C13" w14:textId="77777777" w:rsidR="001A1621" w:rsidRDefault="001A1621" w:rsidP="005F35E4">
      <w:pPr>
        <w:numPr>
          <w:ilvl w:val="0"/>
          <w:numId w:val="33"/>
        </w:numPr>
        <w:jc w:val="both"/>
      </w:pPr>
      <w:r>
        <w:t>rozróżnia niektóre słowa w zdaniach obcego tekstu,</w:t>
      </w:r>
    </w:p>
    <w:p w14:paraId="1192A977" w14:textId="77777777" w:rsidR="001A1621" w:rsidRDefault="001A1621" w:rsidP="005F35E4">
      <w:pPr>
        <w:numPr>
          <w:ilvl w:val="0"/>
          <w:numId w:val="33"/>
        </w:numPr>
        <w:jc w:val="both"/>
      </w:pPr>
      <w:r>
        <w:t>właściwie reaguje na podstawowe polecenia nauczyciela w języku niemieckim,</w:t>
      </w:r>
    </w:p>
    <w:p w14:paraId="427BF56D" w14:textId="77777777" w:rsidR="001A1621" w:rsidRDefault="001A1621" w:rsidP="005F35E4">
      <w:pPr>
        <w:numPr>
          <w:ilvl w:val="0"/>
          <w:numId w:val="33"/>
        </w:numPr>
        <w:jc w:val="both"/>
      </w:pPr>
      <w:r>
        <w:t>rozumie krótkie, proste wypowiedzi (zgodne z tematyka programową).</w:t>
      </w:r>
    </w:p>
    <w:p w14:paraId="28831D1B" w14:textId="77777777" w:rsidR="001A1621" w:rsidRDefault="001A1621" w:rsidP="001A1621">
      <w:pPr>
        <w:jc w:val="both"/>
      </w:pPr>
    </w:p>
    <w:p w14:paraId="49006BBA" w14:textId="77777777" w:rsidR="001A1621" w:rsidRDefault="001A1621" w:rsidP="005F35E4">
      <w:pPr>
        <w:numPr>
          <w:ilvl w:val="0"/>
          <w:numId w:val="34"/>
        </w:numPr>
        <w:jc w:val="both"/>
        <w:rPr>
          <w:b/>
          <w:u w:val="single"/>
        </w:rPr>
      </w:pPr>
      <w:r>
        <w:rPr>
          <w:b/>
          <w:u w:val="single"/>
        </w:rPr>
        <w:t>mówienie</w:t>
      </w:r>
    </w:p>
    <w:p w14:paraId="30318D06" w14:textId="77777777" w:rsidR="001A1621" w:rsidRDefault="001A1621" w:rsidP="001A1621">
      <w:pPr>
        <w:jc w:val="both"/>
      </w:pPr>
    </w:p>
    <w:p w14:paraId="77FBD979" w14:textId="77777777" w:rsidR="001A1621" w:rsidRDefault="001A1621" w:rsidP="001A1621">
      <w:pPr>
        <w:jc w:val="both"/>
      </w:pPr>
      <w:r>
        <w:t>Uczeń:</w:t>
      </w:r>
    </w:p>
    <w:p w14:paraId="13D2DCF0" w14:textId="14658FDE" w:rsidR="001A1621" w:rsidRDefault="001A1621" w:rsidP="005F35E4">
      <w:pPr>
        <w:numPr>
          <w:ilvl w:val="0"/>
          <w:numId w:val="35"/>
        </w:numPr>
        <w:jc w:val="both"/>
      </w:pPr>
      <w:r>
        <w:t xml:space="preserve">proponuje </w:t>
      </w:r>
      <w:r w:rsidR="00124268">
        <w:t xml:space="preserve">koleżance / </w:t>
      </w:r>
      <w:r>
        <w:t>koledze posiłek lub napój,</w:t>
      </w:r>
    </w:p>
    <w:p w14:paraId="1B729EE8" w14:textId="77777777" w:rsidR="001A1621" w:rsidRDefault="001A1621" w:rsidP="005F35E4">
      <w:pPr>
        <w:numPr>
          <w:ilvl w:val="0"/>
          <w:numId w:val="35"/>
        </w:numPr>
        <w:jc w:val="both"/>
      </w:pPr>
      <w:r>
        <w:t>zna rodzajnik określony i nieokreślony rzeczownika,</w:t>
      </w:r>
    </w:p>
    <w:p w14:paraId="1746FB35" w14:textId="77777777" w:rsidR="001A1621" w:rsidRDefault="001A1621" w:rsidP="005F35E4">
      <w:pPr>
        <w:numPr>
          <w:ilvl w:val="0"/>
          <w:numId w:val="35"/>
        </w:numPr>
        <w:jc w:val="both"/>
        <w:rPr>
          <w:i/>
          <w:iCs/>
        </w:rPr>
      </w:pPr>
      <w:r>
        <w:t xml:space="preserve">zna przeczenie </w:t>
      </w:r>
      <w:proofErr w:type="spellStart"/>
      <w:r>
        <w:rPr>
          <w:i/>
          <w:iCs/>
        </w:rPr>
        <w:t>kein</w:t>
      </w:r>
      <w:proofErr w:type="spellEnd"/>
      <w:r>
        <w:rPr>
          <w:i/>
          <w:iCs/>
        </w:rPr>
        <w:t>,</w:t>
      </w:r>
    </w:p>
    <w:p w14:paraId="191FDA53" w14:textId="77777777" w:rsidR="001A1621" w:rsidRDefault="001A1621" w:rsidP="005F35E4">
      <w:pPr>
        <w:numPr>
          <w:ilvl w:val="0"/>
          <w:numId w:val="35"/>
        </w:numPr>
        <w:jc w:val="both"/>
        <w:rPr>
          <w:i/>
          <w:iCs/>
        </w:rPr>
      </w:pPr>
      <w:r>
        <w:t xml:space="preserve">zna odmianę czasowników </w:t>
      </w:r>
      <w:proofErr w:type="spellStart"/>
      <w:r>
        <w:rPr>
          <w:i/>
          <w:iCs/>
        </w:rPr>
        <w:t>essen</w:t>
      </w:r>
      <w:proofErr w:type="spellEnd"/>
      <w:r>
        <w:t xml:space="preserve"> i </w:t>
      </w:r>
      <w:proofErr w:type="spellStart"/>
      <w:r>
        <w:rPr>
          <w:i/>
          <w:iCs/>
        </w:rPr>
        <w:t>trinken</w:t>
      </w:r>
      <w:proofErr w:type="spellEnd"/>
      <w:r>
        <w:rPr>
          <w:i/>
          <w:iCs/>
        </w:rPr>
        <w:t>,</w:t>
      </w:r>
    </w:p>
    <w:p w14:paraId="76077339" w14:textId="77777777" w:rsidR="001A1621" w:rsidRDefault="001A1621" w:rsidP="005F35E4">
      <w:pPr>
        <w:numPr>
          <w:ilvl w:val="0"/>
          <w:numId w:val="35"/>
        </w:numPr>
        <w:jc w:val="both"/>
      </w:pPr>
      <w:r>
        <w:t>zna podstawowe zwroty związane z jedzeniem i piciem,</w:t>
      </w:r>
    </w:p>
    <w:p w14:paraId="16DC4014" w14:textId="77777777" w:rsidR="001A1621" w:rsidRDefault="001A1621" w:rsidP="005F35E4">
      <w:pPr>
        <w:numPr>
          <w:ilvl w:val="0"/>
          <w:numId w:val="35"/>
        </w:numPr>
        <w:jc w:val="both"/>
        <w:rPr>
          <w:i/>
          <w:iCs/>
        </w:rPr>
      </w:pPr>
      <w:r>
        <w:t xml:space="preserve">zna odmianę czasowników </w:t>
      </w:r>
      <w:proofErr w:type="spellStart"/>
      <w:r>
        <w:rPr>
          <w:i/>
          <w:iCs/>
        </w:rPr>
        <w:t>nehmen</w:t>
      </w:r>
      <w:proofErr w:type="spellEnd"/>
      <w:r>
        <w:t xml:space="preserve"> i </w:t>
      </w:r>
      <w:proofErr w:type="spellStart"/>
      <w:r>
        <w:rPr>
          <w:i/>
          <w:iCs/>
        </w:rPr>
        <w:t>kosten</w:t>
      </w:r>
      <w:proofErr w:type="spellEnd"/>
      <w:r>
        <w:rPr>
          <w:i/>
          <w:iCs/>
        </w:rPr>
        <w:t>,</w:t>
      </w:r>
    </w:p>
    <w:p w14:paraId="1A93082C" w14:textId="77777777" w:rsidR="001A1621" w:rsidRDefault="001A1621" w:rsidP="005F35E4">
      <w:pPr>
        <w:numPr>
          <w:ilvl w:val="0"/>
          <w:numId w:val="35"/>
        </w:numPr>
        <w:jc w:val="both"/>
      </w:pPr>
      <w:r>
        <w:t>zna pytanie o cenę,</w:t>
      </w:r>
    </w:p>
    <w:p w14:paraId="15AD4FB6" w14:textId="77777777" w:rsidR="001A1621" w:rsidRDefault="001A1621" w:rsidP="005F35E4">
      <w:pPr>
        <w:numPr>
          <w:ilvl w:val="0"/>
          <w:numId w:val="35"/>
        </w:numPr>
        <w:jc w:val="both"/>
      </w:pPr>
      <w:r>
        <w:t>zna nazwy przyborów i przedmiotów szkolnych,</w:t>
      </w:r>
    </w:p>
    <w:p w14:paraId="34D7B6C9" w14:textId="77777777" w:rsidR="001A1621" w:rsidRDefault="001A1621" w:rsidP="005F35E4">
      <w:pPr>
        <w:numPr>
          <w:ilvl w:val="0"/>
          <w:numId w:val="35"/>
        </w:numPr>
        <w:jc w:val="both"/>
        <w:rPr>
          <w:i/>
          <w:iCs/>
        </w:rPr>
      </w:pPr>
      <w:r>
        <w:t xml:space="preserve">zna odmianę czasowników: </w:t>
      </w:r>
      <w:proofErr w:type="spellStart"/>
      <w:r>
        <w:rPr>
          <w:i/>
          <w:iCs/>
        </w:rPr>
        <w:t>suchen</w:t>
      </w:r>
      <w:proofErr w:type="spellEnd"/>
      <w:r>
        <w:t xml:space="preserve">, </w:t>
      </w:r>
      <w:proofErr w:type="spellStart"/>
      <w:r>
        <w:rPr>
          <w:i/>
          <w:iCs/>
        </w:rPr>
        <w:t>brauchen</w:t>
      </w:r>
      <w:proofErr w:type="spellEnd"/>
      <w:r>
        <w:t xml:space="preserve">, </w:t>
      </w:r>
      <w:proofErr w:type="spellStart"/>
      <w:r>
        <w:rPr>
          <w:i/>
          <w:iCs/>
        </w:rPr>
        <w:t>finden</w:t>
      </w:r>
      <w:proofErr w:type="spellEnd"/>
      <w:r>
        <w:rPr>
          <w:i/>
          <w:iCs/>
        </w:rPr>
        <w:t>,</w:t>
      </w:r>
    </w:p>
    <w:p w14:paraId="528C034D" w14:textId="77777777" w:rsidR="001A1621" w:rsidRDefault="001A1621" w:rsidP="005F35E4">
      <w:pPr>
        <w:numPr>
          <w:ilvl w:val="0"/>
          <w:numId w:val="35"/>
        </w:numPr>
        <w:jc w:val="both"/>
      </w:pPr>
      <w:r>
        <w:t>zna nazwy dni tygodnia i pór dnia,</w:t>
      </w:r>
    </w:p>
    <w:p w14:paraId="60678959" w14:textId="77777777" w:rsidR="001A1621" w:rsidRDefault="001A1621" w:rsidP="005F35E4">
      <w:pPr>
        <w:numPr>
          <w:ilvl w:val="0"/>
          <w:numId w:val="35"/>
        </w:numPr>
        <w:jc w:val="both"/>
      </w:pPr>
      <w:r>
        <w:t>mówi, co jest jego ulubionym przedmiotem,</w:t>
      </w:r>
    </w:p>
    <w:p w14:paraId="51D552EB" w14:textId="77777777" w:rsidR="001A1621" w:rsidRDefault="001A1621" w:rsidP="005F35E4">
      <w:pPr>
        <w:numPr>
          <w:ilvl w:val="0"/>
          <w:numId w:val="35"/>
        </w:numPr>
        <w:jc w:val="both"/>
      </w:pPr>
      <w:r>
        <w:t>zna pytanie o hobby,</w:t>
      </w:r>
    </w:p>
    <w:p w14:paraId="7FDAE8EB" w14:textId="77777777" w:rsidR="001A1621" w:rsidRDefault="001A1621" w:rsidP="005F35E4">
      <w:pPr>
        <w:numPr>
          <w:ilvl w:val="0"/>
          <w:numId w:val="35"/>
        </w:numPr>
        <w:jc w:val="both"/>
      </w:pPr>
      <w:r>
        <w:t xml:space="preserve">zna nazwy niektórych dyscyplin sportowych oraz słownictwo związane </w:t>
      </w:r>
      <w:r>
        <w:br/>
        <w:t>z zainteresowaniami,</w:t>
      </w:r>
    </w:p>
    <w:p w14:paraId="0C268C17" w14:textId="77777777" w:rsidR="001A1621" w:rsidRDefault="001A1621" w:rsidP="005F35E4">
      <w:pPr>
        <w:numPr>
          <w:ilvl w:val="0"/>
          <w:numId w:val="35"/>
        </w:numPr>
        <w:jc w:val="both"/>
        <w:rPr>
          <w:i/>
          <w:iCs/>
        </w:rPr>
      </w:pPr>
      <w:r>
        <w:t xml:space="preserve">zna odmianę czasowników modalnych: </w:t>
      </w:r>
      <w:proofErr w:type="spellStart"/>
      <w:r>
        <w:rPr>
          <w:i/>
          <w:iCs/>
        </w:rPr>
        <w:t>können</w:t>
      </w:r>
      <w:proofErr w:type="spellEnd"/>
      <w:r>
        <w:t xml:space="preserve">, </w:t>
      </w:r>
      <w:proofErr w:type="spellStart"/>
      <w:r>
        <w:rPr>
          <w:i/>
          <w:iCs/>
        </w:rPr>
        <w:t>wollen</w:t>
      </w:r>
      <w:proofErr w:type="spellEnd"/>
      <w:r>
        <w:t xml:space="preserve">, </w:t>
      </w:r>
      <w:proofErr w:type="spellStart"/>
      <w:r>
        <w:rPr>
          <w:i/>
          <w:iCs/>
        </w:rPr>
        <w:t>müssen</w:t>
      </w:r>
      <w:proofErr w:type="spellEnd"/>
      <w:r>
        <w:rPr>
          <w:i/>
          <w:iCs/>
        </w:rPr>
        <w:t>,</w:t>
      </w:r>
    </w:p>
    <w:p w14:paraId="3DD906A1" w14:textId="77777777" w:rsidR="001A1621" w:rsidRDefault="001A1621" w:rsidP="005F35E4">
      <w:pPr>
        <w:numPr>
          <w:ilvl w:val="0"/>
          <w:numId w:val="35"/>
        </w:numPr>
        <w:jc w:val="both"/>
      </w:pPr>
      <w:r>
        <w:t>zna nazwy niektórych ubrań, przedmiotów związanych z uprawianiem sportu,</w:t>
      </w:r>
    </w:p>
    <w:p w14:paraId="49E011C6" w14:textId="77777777" w:rsidR="001A1621" w:rsidRDefault="001A1621" w:rsidP="005F35E4">
      <w:pPr>
        <w:numPr>
          <w:ilvl w:val="0"/>
          <w:numId w:val="35"/>
        </w:numPr>
        <w:jc w:val="both"/>
      </w:pPr>
      <w:r>
        <w:t>zna kolory,</w:t>
      </w:r>
    </w:p>
    <w:p w14:paraId="3416B71E" w14:textId="77777777" w:rsidR="001A1621" w:rsidRDefault="001A1621" w:rsidP="005F35E4">
      <w:pPr>
        <w:numPr>
          <w:ilvl w:val="0"/>
          <w:numId w:val="35"/>
        </w:numPr>
        <w:jc w:val="both"/>
      </w:pPr>
      <w:r>
        <w:t>przyporządkowuje pytanie odpowiedziom,</w:t>
      </w:r>
    </w:p>
    <w:p w14:paraId="667BB9BC" w14:textId="77777777" w:rsidR="001A1621" w:rsidRDefault="001A1621" w:rsidP="005F35E4">
      <w:pPr>
        <w:numPr>
          <w:ilvl w:val="0"/>
          <w:numId w:val="35"/>
        </w:numPr>
        <w:jc w:val="both"/>
      </w:pPr>
      <w:r>
        <w:t>pyta, jaka jest pogoda,</w:t>
      </w:r>
    </w:p>
    <w:p w14:paraId="33915836" w14:textId="77777777" w:rsidR="001A1621" w:rsidRDefault="001A1621" w:rsidP="005F35E4">
      <w:pPr>
        <w:numPr>
          <w:ilvl w:val="0"/>
          <w:numId w:val="35"/>
        </w:numPr>
        <w:jc w:val="both"/>
      </w:pPr>
      <w:r>
        <w:t>zna podstawowe zwroty związane z pogodą i wakacjami,</w:t>
      </w:r>
    </w:p>
    <w:p w14:paraId="69F1CD35" w14:textId="77777777" w:rsidR="001A1621" w:rsidRDefault="001A1621" w:rsidP="005F35E4">
      <w:pPr>
        <w:numPr>
          <w:ilvl w:val="0"/>
          <w:numId w:val="35"/>
        </w:numPr>
        <w:jc w:val="both"/>
      </w:pPr>
      <w:r>
        <w:t>zna nawy pór roku i miesięcy,</w:t>
      </w:r>
    </w:p>
    <w:p w14:paraId="7C5A4FEE" w14:textId="77777777" w:rsidR="001A1621" w:rsidRDefault="001A1621" w:rsidP="005F35E4">
      <w:pPr>
        <w:numPr>
          <w:ilvl w:val="0"/>
          <w:numId w:val="35"/>
        </w:numPr>
        <w:jc w:val="both"/>
      </w:pPr>
      <w:r>
        <w:t>podaje daty,</w:t>
      </w:r>
    </w:p>
    <w:p w14:paraId="2FB949F5" w14:textId="77777777" w:rsidR="001A1621" w:rsidRDefault="001A1621" w:rsidP="005F35E4">
      <w:pPr>
        <w:numPr>
          <w:ilvl w:val="0"/>
          <w:numId w:val="35"/>
        </w:numPr>
        <w:jc w:val="both"/>
      </w:pPr>
      <w:r>
        <w:t>mówi, kiedy ma urodziny,</w:t>
      </w:r>
    </w:p>
    <w:p w14:paraId="72571671" w14:textId="77777777" w:rsidR="001A1621" w:rsidRDefault="001A1621" w:rsidP="005F35E4">
      <w:pPr>
        <w:numPr>
          <w:ilvl w:val="0"/>
          <w:numId w:val="35"/>
        </w:numPr>
        <w:jc w:val="both"/>
      </w:pPr>
      <w:r>
        <w:t>zna podstawowe słownictwo związane z urodzinami,</w:t>
      </w:r>
    </w:p>
    <w:p w14:paraId="1204D01C" w14:textId="77777777" w:rsidR="001A1621" w:rsidRDefault="001A1621" w:rsidP="005F35E4">
      <w:pPr>
        <w:numPr>
          <w:ilvl w:val="0"/>
          <w:numId w:val="35"/>
        </w:numPr>
        <w:jc w:val="both"/>
      </w:pPr>
      <w:r>
        <w:t>składa krótkie życzenia urodzinowe,</w:t>
      </w:r>
    </w:p>
    <w:p w14:paraId="5DB07ABE" w14:textId="77777777" w:rsidR="001A1621" w:rsidRDefault="001A1621" w:rsidP="005F35E4">
      <w:pPr>
        <w:numPr>
          <w:ilvl w:val="0"/>
          <w:numId w:val="35"/>
        </w:numPr>
        <w:jc w:val="both"/>
      </w:pPr>
      <w:r>
        <w:t>zna nazwy niektórych świąt i uroczystości.</w:t>
      </w:r>
    </w:p>
    <w:p w14:paraId="5661AA2E" w14:textId="77777777" w:rsidR="001A1621" w:rsidRDefault="001A1621" w:rsidP="001A1621">
      <w:pPr>
        <w:jc w:val="both"/>
      </w:pPr>
    </w:p>
    <w:p w14:paraId="7BCA9AC6" w14:textId="77777777" w:rsidR="001A1621" w:rsidRDefault="001A1621" w:rsidP="005F35E4">
      <w:pPr>
        <w:numPr>
          <w:ilvl w:val="0"/>
          <w:numId w:val="36"/>
        </w:numPr>
        <w:jc w:val="both"/>
        <w:rPr>
          <w:b/>
          <w:u w:val="single"/>
        </w:rPr>
      </w:pPr>
      <w:r>
        <w:rPr>
          <w:b/>
          <w:u w:val="single"/>
        </w:rPr>
        <w:t>czytanie</w:t>
      </w:r>
    </w:p>
    <w:p w14:paraId="26A085A2" w14:textId="77777777" w:rsidR="001A1621" w:rsidRDefault="001A1621" w:rsidP="001A1621">
      <w:pPr>
        <w:jc w:val="both"/>
      </w:pPr>
    </w:p>
    <w:p w14:paraId="77335A4F" w14:textId="77777777" w:rsidR="001A1621" w:rsidRDefault="001A1621" w:rsidP="001A1621">
      <w:pPr>
        <w:jc w:val="both"/>
      </w:pPr>
      <w:r>
        <w:t>Uczeń:</w:t>
      </w:r>
    </w:p>
    <w:p w14:paraId="081C8D53" w14:textId="77777777" w:rsidR="001A1621" w:rsidRDefault="001A1621" w:rsidP="005F35E4">
      <w:pPr>
        <w:numPr>
          <w:ilvl w:val="0"/>
          <w:numId w:val="37"/>
        </w:numPr>
        <w:jc w:val="both"/>
      </w:pPr>
      <w:r>
        <w:t>przeczyta krótki tekst z podręcznika, korzystając z pomocy nauczyciela,</w:t>
      </w:r>
    </w:p>
    <w:p w14:paraId="4A66701C" w14:textId="77777777" w:rsidR="001A1621" w:rsidRDefault="001A1621" w:rsidP="005F35E4">
      <w:pPr>
        <w:numPr>
          <w:ilvl w:val="0"/>
          <w:numId w:val="37"/>
        </w:numPr>
        <w:jc w:val="both"/>
      </w:pPr>
      <w:r>
        <w:t>wyszukuje określone informacje w tekście (rozwija swoją umiejętność czytania ze zrozumieniem), często z pomocą nauczyciela.</w:t>
      </w:r>
    </w:p>
    <w:p w14:paraId="56E7BC89" w14:textId="77777777" w:rsidR="001A1621" w:rsidRDefault="001A1621" w:rsidP="001A1621">
      <w:pPr>
        <w:jc w:val="both"/>
      </w:pPr>
    </w:p>
    <w:p w14:paraId="1338AFDC" w14:textId="77777777" w:rsidR="001A1621" w:rsidRDefault="001A1621" w:rsidP="005F35E4">
      <w:pPr>
        <w:numPr>
          <w:ilvl w:val="0"/>
          <w:numId w:val="38"/>
        </w:numPr>
        <w:jc w:val="both"/>
        <w:rPr>
          <w:b/>
          <w:u w:val="single"/>
        </w:rPr>
      </w:pPr>
      <w:r>
        <w:rPr>
          <w:b/>
          <w:u w:val="single"/>
        </w:rPr>
        <w:t>pisanie</w:t>
      </w:r>
    </w:p>
    <w:p w14:paraId="00BF4778" w14:textId="77777777" w:rsidR="001A1621" w:rsidRDefault="001A1621" w:rsidP="001A1621">
      <w:pPr>
        <w:jc w:val="both"/>
      </w:pPr>
    </w:p>
    <w:p w14:paraId="45257114" w14:textId="77777777" w:rsidR="001A1621" w:rsidRDefault="001A1621" w:rsidP="001A1621">
      <w:pPr>
        <w:jc w:val="both"/>
      </w:pPr>
      <w:r>
        <w:t>Uczeń:</w:t>
      </w:r>
    </w:p>
    <w:p w14:paraId="486FE5BB" w14:textId="77777777" w:rsidR="001A1621" w:rsidRDefault="001A1621" w:rsidP="005F35E4">
      <w:pPr>
        <w:numPr>
          <w:ilvl w:val="0"/>
          <w:numId w:val="39"/>
        </w:numPr>
        <w:jc w:val="both"/>
      </w:pPr>
      <w:r>
        <w:t>przyporządkowuje odpowiedzi pytaniom,</w:t>
      </w:r>
    </w:p>
    <w:p w14:paraId="07CD1798" w14:textId="77777777" w:rsidR="001A1621" w:rsidRDefault="001A1621" w:rsidP="005F35E4">
      <w:pPr>
        <w:numPr>
          <w:ilvl w:val="0"/>
          <w:numId w:val="39"/>
        </w:numPr>
        <w:jc w:val="both"/>
      </w:pPr>
      <w:r>
        <w:t>zapisuje poprawnie poznane struktury,</w:t>
      </w:r>
    </w:p>
    <w:p w14:paraId="620EE1D5" w14:textId="77777777" w:rsidR="001A1621" w:rsidRDefault="001A1621" w:rsidP="005F35E4">
      <w:pPr>
        <w:numPr>
          <w:ilvl w:val="0"/>
          <w:numId w:val="39"/>
        </w:numPr>
        <w:jc w:val="both"/>
      </w:pPr>
      <w:r>
        <w:t>układa zdania z rozrzuconych elementów i poprawnie je zapisuje z pomocą nauczyciela.</w:t>
      </w:r>
    </w:p>
    <w:p w14:paraId="6FFA8A62" w14:textId="77777777" w:rsidR="001A1621" w:rsidRDefault="001A1621" w:rsidP="001A1621">
      <w:pPr>
        <w:jc w:val="both"/>
      </w:pPr>
    </w:p>
    <w:p w14:paraId="799BC1EA" w14:textId="77777777" w:rsidR="001A1621" w:rsidRDefault="001A1621" w:rsidP="001A1621">
      <w:pPr>
        <w:jc w:val="both"/>
        <w:rPr>
          <w:b/>
          <w:bCs/>
        </w:rPr>
      </w:pPr>
      <w:r>
        <w:rPr>
          <w:b/>
          <w:bCs/>
        </w:rPr>
        <w:t>Na ocenę dostateczną (3)</w:t>
      </w:r>
    </w:p>
    <w:p w14:paraId="676B38FF" w14:textId="77777777" w:rsidR="001A1621" w:rsidRDefault="001A1621" w:rsidP="001A1621">
      <w:pPr>
        <w:jc w:val="both"/>
      </w:pPr>
    </w:p>
    <w:p w14:paraId="17768CBE" w14:textId="77777777" w:rsidR="001A1621" w:rsidRDefault="001A1621" w:rsidP="005F35E4">
      <w:pPr>
        <w:numPr>
          <w:ilvl w:val="0"/>
          <w:numId w:val="40"/>
        </w:numPr>
        <w:jc w:val="both"/>
        <w:rPr>
          <w:b/>
          <w:u w:val="single"/>
        </w:rPr>
      </w:pPr>
      <w:r>
        <w:rPr>
          <w:b/>
          <w:u w:val="single"/>
        </w:rPr>
        <w:t>rozumienie ze słuchu</w:t>
      </w:r>
    </w:p>
    <w:p w14:paraId="3A022366" w14:textId="77777777" w:rsidR="001A1621" w:rsidRDefault="001A1621" w:rsidP="001A1621">
      <w:pPr>
        <w:jc w:val="both"/>
      </w:pPr>
    </w:p>
    <w:p w14:paraId="7F14D9BE" w14:textId="77777777" w:rsidR="001A1621" w:rsidRDefault="001A1621" w:rsidP="001A1621">
      <w:pPr>
        <w:jc w:val="both"/>
      </w:pPr>
      <w:r>
        <w:t>Uczeń opanował materiał wymagany na ocenę dopuszczającą, ponadto:</w:t>
      </w:r>
    </w:p>
    <w:p w14:paraId="5DF2381F" w14:textId="77777777" w:rsidR="001A1621" w:rsidRDefault="001A1621" w:rsidP="005F35E4">
      <w:pPr>
        <w:numPr>
          <w:ilvl w:val="0"/>
          <w:numId w:val="41"/>
        </w:numPr>
        <w:jc w:val="both"/>
      </w:pPr>
      <w:r>
        <w:t>rozumie krótkie zdania, krótkie, nieskomplikowane teksty,</w:t>
      </w:r>
    </w:p>
    <w:p w14:paraId="305FDEE5" w14:textId="77777777" w:rsidR="001A1621" w:rsidRDefault="001A1621" w:rsidP="005F35E4">
      <w:pPr>
        <w:numPr>
          <w:ilvl w:val="0"/>
          <w:numId w:val="41"/>
        </w:numPr>
        <w:jc w:val="both"/>
      </w:pPr>
      <w:r>
        <w:t>wyszukuje określone informacje w tekście słuchanym, często z pomocą nauczyciela,</w:t>
      </w:r>
    </w:p>
    <w:p w14:paraId="68F6C4AA" w14:textId="77777777" w:rsidR="001A1621" w:rsidRDefault="001A1621" w:rsidP="005F35E4">
      <w:pPr>
        <w:numPr>
          <w:ilvl w:val="0"/>
          <w:numId w:val="41"/>
        </w:numPr>
        <w:jc w:val="both"/>
      </w:pPr>
      <w:r>
        <w:t xml:space="preserve">układa części wywiadu w odpowiedniej kolejności zgodnie z tekstem, którego wysłucha. </w:t>
      </w:r>
    </w:p>
    <w:p w14:paraId="5DE3A6EA" w14:textId="77777777" w:rsidR="001A1621" w:rsidRDefault="001A1621" w:rsidP="001A1621">
      <w:pPr>
        <w:ind w:left="720"/>
        <w:jc w:val="both"/>
      </w:pPr>
    </w:p>
    <w:p w14:paraId="01875433" w14:textId="77777777" w:rsidR="001A1621" w:rsidRDefault="001A1621" w:rsidP="005F35E4">
      <w:pPr>
        <w:numPr>
          <w:ilvl w:val="0"/>
          <w:numId w:val="42"/>
        </w:numPr>
        <w:jc w:val="both"/>
        <w:rPr>
          <w:b/>
          <w:u w:val="single"/>
        </w:rPr>
      </w:pPr>
      <w:r>
        <w:rPr>
          <w:b/>
          <w:u w:val="single"/>
        </w:rPr>
        <w:t>mówienie</w:t>
      </w:r>
    </w:p>
    <w:p w14:paraId="3FB5DF4D" w14:textId="77777777" w:rsidR="001A1621" w:rsidRDefault="001A1621" w:rsidP="001A1621">
      <w:pPr>
        <w:jc w:val="both"/>
      </w:pPr>
    </w:p>
    <w:p w14:paraId="3F445E59" w14:textId="77777777" w:rsidR="001A1621" w:rsidRDefault="001A1621" w:rsidP="001A1621">
      <w:pPr>
        <w:jc w:val="both"/>
      </w:pPr>
      <w:r>
        <w:t>Uczeń opanował materiał wymagany na ocenę dopuszczającą, ponadto:</w:t>
      </w:r>
    </w:p>
    <w:p w14:paraId="3CE44550" w14:textId="77777777" w:rsidR="001A1621" w:rsidRDefault="001A1621" w:rsidP="005F35E4">
      <w:pPr>
        <w:numPr>
          <w:ilvl w:val="0"/>
          <w:numId w:val="43"/>
        </w:numPr>
        <w:jc w:val="both"/>
      </w:pPr>
      <w:r>
        <w:t>zna więcej słów do danego bloku tematycznego,</w:t>
      </w:r>
    </w:p>
    <w:p w14:paraId="1C43E4C2" w14:textId="77777777" w:rsidR="001A1621" w:rsidRDefault="001A1621" w:rsidP="005F35E4">
      <w:pPr>
        <w:numPr>
          <w:ilvl w:val="0"/>
          <w:numId w:val="43"/>
        </w:numPr>
        <w:jc w:val="both"/>
      </w:pPr>
      <w:r>
        <w:t>poprawnie wymawia poznane słownictwo,</w:t>
      </w:r>
    </w:p>
    <w:p w14:paraId="73ABA005" w14:textId="77777777" w:rsidR="001A1621" w:rsidRDefault="001A1621" w:rsidP="005F35E4">
      <w:pPr>
        <w:numPr>
          <w:ilvl w:val="0"/>
          <w:numId w:val="43"/>
        </w:numPr>
        <w:jc w:val="both"/>
      </w:pPr>
      <w:r>
        <w:t>wyraża uczucie głodu lub pragnienia,</w:t>
      </w:r>
    </w:p>
    <w:p w14:paraId="1A26CCD7" w14:textId="77777777" w:rsidR="001A1621" w:rsidRDefault="001A1621" w:rsidP="005F35E4">
      <w:pPr>
        <w:numPr>
          <w:ilvl w:val="0"/>
          <w:numId w:val="43"/>
        </w:numPr>
        <w:jc w:val="both"/>
      </w:pPr>
      <w:r>
        <w:t xml:space="preserve">stosuje w wypowiedzi rodzajnik określony i nieokreślony, przeczenie </w:t>
      </w:r>
      <w:proofErr w:type="spellStart"/>
      <w:r>
        <w:rPr>
          <w:i/>
          <w:iCs/>
        </w:rPr>
        <w:t>kein</w:t>
      </w:r>
      <w:proofErr w:type="spellEnd"/>
      <w:r>
        <w:t xml:space="preserve"> w bierniku,</w:t>
      </w:r>
    </w:p>
    <w:p w14:paraId="5D8D12AB" w14:textId="77777777" w:rsidR="001A1621" w:rsidRDefault="001A1621" w:rsidP="005F35E4">
      <w:pPr>
        <w:numPr>
          <w:ilvl w:val="0"/>
          <w:numId w:val="43"/>
        </w:numPr>
        <w:jc w:val="both"/>
      </w:pPr>
      <w:r>
        <w:t>wyraża swoje upodobania i życzenia związane z jedzeniem i piciem,</w:t>
      </w:r>
    </w:p>
    <w:p w14:paraId="08121DAA" w14:textId="77777777" w:rsidR="001A1621" w:rsidRDefault="001A1621" w:rsidP="005F35E4">
      <w:pPr>
        <w:numPr>
          <w:ilvl w:val="0"/>
          <w:numId w:val="43"/>
        </w:numPr>
        <w:jc w:val="both"/>
      </w:pPr>
      <w:r>
        <w:t>mówi, jakie przybory szkolne ma w piórniku i plecaku,</w:t>
      </w:r>
    </w:p>
    <w:p w14:paraId="3A08B9AE" w14:textId="77777777" w:rsidR="001A1621" w:rsidRDefault="001A1621" w:rsidP="005F35E4">
      <w:pPr>
        <w:numPr>
          <w:ilvl w:val="0"/>
          <w:numId w:val="43"/>
        </w:numPr>
        <w:jc w:val="both"/>
      </w:pPr>
      <w:r>
        <w:t>wyraża potrzebę posiadania danej rzeczy,</w:t>
      </w:r>
    </w:p>
    <w:p w14:paraId="7BC82784" w14:textId="77777777" w:rsidR="001A1621" w:rsidRDefault="001A1621" w:rsidP="005F35E4">
      <w:pPr>
        <w:numPr>
          <w:ilvl w:val="0"/>
          <w:numId w:val="43"/>
        </w:numPr>
        <w:jc w:val="both"/>
      </w:pPr>
      <w:r>
        <w:t>mówi o swoim planie lekcji, ulubionych przedmiotach w szkole,</w:t>
      </w:r>
    </w:p>
    <w:p w14:paraId="48A0F4F4" w14:textId="77777777" w:rsidR="001A1621" w:rsidRDefault="001A1621" w:rsidP="005F35E4">
      <w:pPr>
        <w:numPr>
          <w:ilvl w:val="0"/>
          <w:numId w:val="43"/>
        </w:numPr>
        <w:jc w:val="both"/>
        <w:rPr>
          <w:i/>
          <w:iCs/>
        </w:rPr>
      </w:pPr>
      <w:r>
        <w:t xml:space="preserve">wyraża negatywną lub pozytywną opinię o przedmiotach szkolnych, używa czasownika </w:t>
      </w:r>
      <w:proofErr w:type="spellStart"/>
      <w:r>
        <w:rPr>
          <w:i/>
          <w:iCs/>
        </w:rPr>
        <w:t>finden</w:t>
      </w:r>
      <w:proofErr w:type="spellEnd"/>
      <w:r>
        <w:rPr>
          <w:i/>
          <w:iCs/>
        </w:rPr>
        <w:t>,</w:t>
      </w:r>
    </w:p>
    <w:p w14:paraId="392CCC87" w14:textId="77777777" w:rsidR="001A1621" w:rsidRDefault="001A1621" w:rsidP="005F35E4">
      <w:pPr>
        <w:numPr>
          <w:ilvl w:val="0"/>
          <w:numId w:val="43"/>
        </w:numPr>
        <w:jc w:val="both"/>
      </w:pPr>
      <w:r>
        <w:t>zna zaimek osobowy w bierniku, poprawnie używa go w wypowiadanych zdaniach,</w:t>
      </w:r>
    </w:p>
    <w:p w14:paraId="06AF2A24" w14:textId="77777777" w:rsidR="001A1621" w:rsidRDefault="001A1621" w:rsidP="005F35E4">
      <w:pPr>
        <w:numPr>
          <w:ilvl w:val="0"/>
          <w:numId w:val="43"/>
        </w:numPr>
        <w:jc w:val="both"/>
      </w:pPr>
      <w:r>
        <w:t xml:space="preserve">zna zwrot </w:t>
      </w:r>
      <w:r>
        <w:rPr>
          <w:i/>
          <w:iCs/>
        </w:rPr>
        <w:t xml:space="preserve">es </w:t>
      </w:r>
      <w:proofErr w:type="spellStart"/>
      <w:r>
        <w:rPr>
          <w:i/>
          <w:iCs/>
        </w:rPr>
        <w:t>gibt</w:t>
      </w:r>
      <w:proofErr w:type="spellEnd"/>
      <w:r>
        <w:t xml:space="preserve"> z biernikiem, poprawnie go używa w wypowiedziach,</w:t>
      </w:r>
    </w:p>
    <w:p w14:paraId="0F3B8DC5" w14:textId="77777777" w:rsidR="001A1621" w:rsidRDefault="001A1621" w:rsidP="005F35E4">
      <w:pPr>
        <w:numPr>
          <w:ilvl w:val="0"/>
          <w:numId w:val="43"/>
        </w:numPr>
        <w:jc w:val="both"/>
      </w:pPr>
      <w:r>
        <w:t>odpowiada na pytania związane z przebiegiem dnia,</w:t>
      </w:r>
    </w:p>
    <w:p w14:paraId="7ABA6DFE" w14:textId="77777777" w:rsidR="001A1621" w:rsidRDefault="001A1621" w:rsidP="005F35E4">
      <w:pPr>
        <w:numPr>
          <w:ilvl w:val="0"/>
          <w:numId w:val="43"/>
        </w:numPr>
        <w:jc w:val="both"/>
      </w:pPr>
      <w:r>
        <w:t>zna niektóre czasowniki rozdzielnie złożone, potrafi je odmienić i użyć w zdaniu, niekiedy z pomocą nauczyciela,</w:t>
      </w:r>
    </w:p>
    <w:p w14:paraId="5D1AA8A6" w14:textId="77777777" w:rsidR="001A1621" w:rsidRDefault="001A1621" w:rsidP="005F35E4">
      <w:pPr>
        <w:numPr>
          <w:ilvl w:val="0"/>
          <w:numId w:val="43"/>
        </w:numPr>
        <w:jc w:val="both"/>
      </w:pPr>
      <w:r>
        <w:t>odpowiada na pytania do tekstu z pomocą nauczyciela,</w:t>
      </w:r>
    </w:p>
    <w:p w14:paraId="62C4E06A" w14:textId="77777777" w:rsidR="001A1621" w:rsidRDefault="001A1621" w:rsidP="005F35E4">
      <w:pPr>
        <w:numPr>
          <w:ilvl w:val="0"/>
          <w:numId w:val="43"/>
        </w:numPr>
        <w:jc w:val="both"/>
      </w:pPr>
      <w:r>
        <w:t>operuje słownictwem związanym z formami spędzania wolnego czasu,</w:t>
      </w:r>
    </w:p>
    <w:p w14:paraId="35E222DE" w14:textId="77777777" w:rsidR="001A1621" w:rsidRDefault="001A1621" w:rsidP="005F35E4">
      <w:pPr>
        <w:numPr>
          <w:ilvl w:val="0"/>
          <w:numId w:val="43"/>
        </w:numPr>
        <w:jc w:val="both"/>
      </w:pPr>
      <w:r>
        <w:t>mówi o swoich umiejętnościach, wykorzystując poznane czasowniki modalne,</w:t>
      </w:r>
    </w:p>
    <w:p w14:paraId="3F6068C1" w14:textId="77777777" w:rsidR="001A1621" w:rsidRDefault="001A1621" w:rsidP="005F35E4">
      <w:pPr>
        <w:numPr>
          <w:ilvl w:val="0"/>
          <w:numId w:val="43"/>
        </w:numPr>
        <w:jc w:val="both"/>
      </w:pPr>
      <w:r>
        <w:t>wyraża potrzebę posiadania,</w:t>
      </w:r>
    </w:p>
    <w:p w14:paraId="709F803D" w14:textId="77777777" w:rsidR="001A1621" w:rsidRDefault="001A1621" w:rsidP="005F35E4">
      <w:pPr>
        <w:numPr>
          <w:ilvl w:val="0"/>
          <w:numId w:val="43"/>
        </w:numPr>
        <w:jc w:val="both"/>
      </w:pPr>
      <w:r>
        <w:t>mówi, jak spędza wolny czas,</w:t>
      </w:r>
    </w:p>
    <w:p w14:paraId="320792FB" w14:textId="77777777" w:rsidR="001A1621" w:rsidRDefault="001A1621" w:rsidP="005F35E4">
      <w:pPr>
        <w:numPr>
          <w:ilvl w:val="0"/>
          <w:numId w:val="43"/>
        </w:numPr>
        <w:jc w:val="both"/>
      </w:pPr>
      <w:r>
        <w:t>pyta inną osobę, dokąd jedzie na wakacje, sam udziela takiej informacji,</w:t>
      </w:r>
    </w:p>
    <w:p w14:paraId="679E7389" w14:textId="77777777" w:rsidR="001A1621" w:rsidRDefault="001A1621" w:rsidP="005F35E4">
      <w:pPr>
        <w:numPr>
          <w:ilvl w:val="0"/>
          <w:numId w:val="43"/>
        </w:numPr>
        <w:jc w:val="both"/>
      </w:pPr>
      <w:r>
        <w:t>mówi, dlaczego jedzie np. nad morze,</w:t>
      </w:r>
    </w:p>
    <w:p w14:paraId="44C32C21" w14:textId="77777777" w:rsidR="001A1621" w:rsidRDefault="001A1621" w:rsidP="005F35E4">
      <w:pPr>
        <w:numPr>
          <w:ilvl w:val="0"/>
          <w:numId w:val="43"/>
        </w:numPr>
        <w:jc w:val="both"/>
      </w:pPr>
      <w:r>
        <w:t>zna nazwy wybranych krain geograficznych,</w:t>
      </w:r>
    </w:p>
    <w:p w14:paraId="0E80D445" w14:textId="77777777" w:rsidR="001A1621" w:rsidRDefault="001A1621" w:rsidP="005F35E4">
      <w:pPr>
        <w:numPr>
          <w:ilvl w:val="0"/>
          <w:numId w:val="43"/>
        </w:numPr>
        <w:jc w:val="both"/>
      </w:pPr>
      <w:r>
        <w:t xml:space="preserve">mówi o swoich planach wakacyjnych, </w:t>
      </w:r>
    </w:p>
    <w:p w14:paraId="7F5C0C37" w14:textId="5BECD041" w:rsidR="001A1621" w:rsidRDefault="001A1621" w:rsidP="005F35E4">
      <w:pPr>
        <w:numPr>
          <w:ilvl w:val="0"/>
          <w:numId w:val="43"/>
        </w:numPr>
        <w:jc w:val="both"/>
      </w:pPr>
      <w:r>
        <w:t xml:space="preserve">pyta koleżankę </w:t>
      </w:r>
      <w:r w:rsidR="00DB7450">
        <w:t xml:space="preserve">/ kolegę </w:t>
      </w:r>
      <w:r>
        <w:t>o datę urodzin, podaje datę swoich urodzin oraz innych osób,</w:t>
      </w:r>
    </w:p>
    <w:p w14:paraId="094DA02E" w14:textId="77777777" w:rsidR="001A1621" w:rsidRDefault="001A1621" w:rsidP="005F35E4">
      <w:pPr>
        <w:numPr>
          <w:ilvl w:val="0"/>
          <w:numId w:val="43"/>
        </w:numPr>
        <w:jc w:val="both"/>
      </w:pPr>
      <w:r>
        <w:t>zna nazwy prezentów, formuły życzeń.</w:t>
      </w:r>
    </w:p>
    <w:p w14:paraId="0206C47B" w14:textId="77777777" w:rsidR="001A1621" w:rsidRDefault="001A1621" w:rsidP="001A1621">
      <w:pPr>
        <w:jc w:val="both"/>
      </w:pPr>
    </w:p>
    <w:p w14:paraId="58AC45E6" w14:textId="77777777" w:rsidR="001A1621" w:rsidRDefault="001A1621" w:rsidP="001A1621">
      <w:pPr>
        <w:jc w:val="both"/>
      </w:pPr>
    </w:p>
    <w:p w14:paraId="640270A1" w14:textId="77777777" w:rsidR="001A1621" w:rsidRDefault="001A1621" w:rsidP="005F35E4">
      <w:pPr>
        <w:numPr>
          <w:ilvl w:val="0"/>
          <w:numId w:val="44"/>
        </w:numPr>
        <w:jc w:val="both"/>
        <w:rPr>
          <w:b/>
          <w:u w:val="single"/>
        </w:rPr>
      </w:pPr>
      <w:r>
        <w:rPr>
          <w:b/>
          <w:u w:val="single"/>
        </w:rPr>
        <w:t>czytanie</w:t>
      </w:r>
    </w:p>
    <w:p w14:paraId="4CA7CCCB" w14:textId="77777777" w:rsidR="001A1621" w:rsidRDefault="001A1621" w:rsidP="001A1621">
      <w:pPr>
        <w:jc w:val="both"/>
      </w:pPr>
    </w:p>
    <w:p w14:paraId="5C686EB2" w14:textId="77777777" w:rsidR="001A1621" w:rsidRDefault="001A1621" w:rsidP="001A1621">
      <w:pPr>
        <w:jc w:val="both"/>
      </w:pPr>
      <w:r>
        <w:t>Uczeń opanował materiał wymagany na ocenę dopuszczającą, ponadto:</w:t>
      </w:r>
    </w:p>
    <w:p w14:paraId="2D6B9289" w14:textId="77777777" w:rsidR="001A1621" w:rsidRDefault="001A1621" w:rsidP="005F35E4">
      <w:pPr>
        <w:numPr>
          <w:ilvl w:val="0"/>
          <w:numId w:val="45"/>
        </w:numPr>
        <w:jc w:val="both"/>
      </w:pPr>
      <w:r>
        <w:t>wyszukuje określone informacje w tekście czytanym z pomocą nauczyciela,</w:t>
      </w:r>
    </w:p>
    <w:p w14:paraId="12E14C84" w14:textId="77777777" w:rsidR="001A1621" w:rsidRDefault="001A1621" w:rsidP="005F35E4">
      <w:pPr>
        <w:numPr>
          <w:ilvl w:val="0"/>
          <w:numId w:val="45"/>
        </w:numPr>
        <w:jc w:val="both"/>
      </w:pPr>
      <w:r>
        <w:t xml:space="preserve">poprawnie czyta dłuższy tekst na głos, </w:t>
      </w:r>
    </w:p>
    <w:p w14:paraId="68412703" w14:textId="77777777" w:rsidR="001A1621" w:rsidRDefault="001A1621" w:rsidP="005F35E4">
      <w:pPr>
        <w:numPr>
          <w:ilvl w:val="0"/>
          <w:numId w:val="45"/>
        </w:numPr>
        <w:jc w:val="both"/>
      </w:pPr>
      <w:r>
        <w:t>stosuje zasady interpunkcji,</w:t>
      </w:r>
    </w:p>
    <w:p w14:paraId="26828DBC" w14:textId="77777777" w:rsidR="001A1621" w:rsidRDefault="001A1621" w:rsidP="005F35E4">
      <w:pPr>
        <w:numPr>
          <w:ilvl w:val="0"/>
          <w:numId w:val="45"/>
        </w:numPr>
        <w:jc w:val="both"/>
      </w:pPr>
      <w:r>
        <w:lastRenderedPageBreak/>
        <w:t>wyszukuje daną audycję w programie telewizyjnym.</w:t>
      </w:r>
    </w:p>
    <w:p w14:paraId="7984317F" w14:textId="77777777" w:rsidR="001A1621" w:rsidRDefault="001A1621" w:rsidP="001A1621">
      <w:pPr>
        <w:ind w:left="360"/>
        <w:jc w:val="both"/>
      </w:pPr>
    </w:p>
    <w:p w14:paraId="5F6BCAEC" w14:textId="77777777" w:rsidR="001A1621" w:rsidRDefault="001A1621" w:rsidP="005F35E4">
      <w:pPr>
        <w:numPr>
          <w:ilvl w:val="0"/>
          <w:numId w:val="46"/>
        </w:numPr>
        <w:jc w:val="both"/>
        <w:rPr>
          <w:b/>
          <w:u w:val="single"/>
        </w:rPr>
      </w:pPr>
      <w:r>
        <w:rPr>
          <w:b/>
          <w:u w:val="single"/>
        </w:rPr>
        <w:t>pisanie</w:t>
      </w:r>
    </w:p>
    <w:p w14:paraId="4554AE41" w14:textId="77777777" w:rsidR="001A1621" w:rsidRDefault="001A1621" w:rsidP="001A1621">
      <w:pPr>
        <w:jc w:val="both"/>
      </w:pPr>
    </w:p>
    <w:p w14:paraId="5CADCA61" w14:textId="77777777" w:rsidR="001A1621" w:rsidRDefault="001A1621" w:rsidP="001A1621">
      <w:pPr>
        <w:jc w:val="both"/>
      </w:pPr>
      <w:r>
        <w:t>Uczeń opanował materiał wymagany na ocenę dopuszczającą, ponadto:</w:t>
      </w:r>
    </w:p>
    <w:p w14:paraId="1239D21E" w14:textId="77777777" w:rsidR="001A1621" w:rsidRDefault="001A1621" w:rsidP="005F35E4">
      <w:pPr>
        <w:numPr>
          <w:ilvl w:val="0"/>
          <w:numId w:val="47"/>
        </w:numPr>
        <w:jc w:val="both"/>
      </w:pPr>
      <w:r>
        <w:t>uzupełnia luki w tekście odpowiednimi wyrazami,</w:t>
      </w:r>
    </w:p>
    <w:p w14:paraId="4F3E8B6F" w14:textId="77777777" w:rsidR="001A1621" w:rsidRDefault="001A1621" w:rsidP="005F35E4">
      <w:pPr>
        <w:numPr>
          <w:ilvl w:val="0"/>
          <w:numId w:val="47"/>
        </w:numPr>
        <w:jc w:val="both"/>
      </w:pPr>
      <w:r>
        <w:t>pisze krótki tekst użytkowy z pomocą nauczyciela,</w:t>
      </w:r>
    </w:p>
    <w:p w14:paraId="2D78068E" w14:textId="77777777" w:rsidR="001A1621" w:rsidRDefault="001A1621" w:rsidP="005F35E4">
      <w:pPr>
        <w:numPr>
          <w:ilvl w:val="0"/>
          <w:numId w:val="47"/>
        </w:numPr>
        <w:jc w:val="both"/>
      </w:pPr>
      <w:r>
        <w:t>układa i zapisuje zdania wg schematu, zapisuje liczebniki.</w:t>
      </w:r>
    </w:p>
    <w:p w14:paraId="70A03845" w14:textId="77777777" w:rsidR="001A1621" w:rsidRDefault="001A1621" w:rsidP="001A1621">
      <w:pPr>
        <w:jc w:val="both"/>
        <w:rPr>
          <w:b/>
        </w:rPr>
      </w:pPr>
    </w:p>
    <w:p w14:paraId="4D523E5F" w14:textId="77777777" w:rsidR="009C7507" w:rsidRDefault="009C7507" w:rsidP="009C7507"/>
    <w:p w14:paraId="672FA9E9" w14:textId="77777777" w:rsidR="009C7507" w:rsidRDefault="009C7507" w:rsidP="009C7507">
      <w:pPr>
        <w:jc w:val="both"/>
        <w:rPr>
          <w:b/>
          <w:bCs/>
        </w:rPr>
      </w:pPr>
      <w:r>
        <w:rPr>
          <w:b/>
          <w:bCs/>
        </w:rPr>
        <w:t>Na ocenę dobrą (4)</w:t>
      </w:r>
    </w:p>
    <w:p w14:paraId="2A9642F6" w14:textId="77777777" w:rsidR="009C7507" w:rsidRDefault="009C7507" w:rsidP="009C7507">
      <w:pPr>
        <w:jc w:val="both"/>
      </w:pPr>
    </w:p>
    <w:p w14:paraId="61939FBF" w14:textId="77777777" w:rsidR="009C7507" w:rsidRDefault="009C7507" w:rsidP="005F35E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rozumienie ze słuchu</w:t>
      </w:r>
    </w:p>
    <w:p w14:paraId="77644E0E" w14:textId="77777777" w:rsidR="009C7507" w:rsidRDefault="009C7507" w:rsidP="009C7507">
      <w:pPr>
        <w:jc w:val="both"/>
      </w:pPr>
    </w:p>
    <w:p w14:paraId="5E136FF6" w14:textId="77777777" w:rsidR="009C7507" w:rsidRDefault="009C7507" w:rsidP="009C7507">
      <w:pPr>
        <w:jc w:val="both"/>
      </w:pPr>
      <w:r>
        <w:t>Uczeń opanował materiał wymagany na ocenę dopuszczającą i dostateczną, ponadto:</w:t>
      </w:r>
    </w:p>
    <w:p w14:paraId="2ABB1A64" w14:textId="77777777" w:rsidR="009C7507" w:rsidRDefault="009C7507" w:rsidP="005F35E4">
      <w:pPr>
        <w:numPr>
          <w:ilvl w:val="0"/>
          <w:numId w:val="2"/>
        </w:numPr>
        <w:jc w:val="both"/>
      </w:pPr>
      <w:r>
        <w:t>rozumie pełną wypowiedź nauczyciela i kolegów na tematy objęte programem,</w:t>
      </w:r>
    </w:p>
    <w:p w14:paraId="66F048FD" w14:textId="77777777" w:rsidR="009C7507" w:rsidRDefault="009C7507" w:rsidP="005F35E4">
      <w:pPr>
        <w:numPr>
          <w:ilvl w:val="0"/>
          <w:numId w:val="2"/>
        </w:numPr>
        <w:jc w:val="both"/>
      </w:pPr>
      <w:r>
        <w:t>wyszukuje określone informacje w tekście słuchanym, niekiedy z pomocą nauczyciela,</w:t>
      </w:r>
    </w:p>
    <w:p w14:paraId="2B2D09DF" w14:textId="77777777" w:rsidR="009C7507" w:rsidRDefault="009C7507" w:rsidP="005F35E4">
      <w:pPr>
        <w:numPr>
          <w:ilvl w:val="0"/>
          <w:numId w:val="2"/>
        </w:numPr>
        <w:jc w:val="both"/>
      </w:pPr>
      <w:r>
        <w:t>selektywnie rozumie podany tekst.</w:t>
      </w:r>
    </w:p>
    <w:p w14:paraId="79E0826E" w14:textId="77777777" w:rsidR="009C7507" w:rsidRDefault="009C7507" w:rsidP="009C7507">
      <w:pPr>
        <w:jc w:val="both"/>
      </w:pPr>
    </w:p>
    <w:p w14:paraId="34F8AEAC" w14:textId="77777777" w:rsidR="009C7507" w:rsidRDefault="009C7507" w:rsidP="005F35E4">
      <w:pPr>
        <w:numPr>
          <w:ilvl w:val="0"/>
          <w:numId w:val="3"/>
        </w:numPr>
        <w:jc w:val="both"/>
        <w:rPr>
          <w:b/>
          <w:u w:val="single"/>
        </w:rPr>
      </w:pPr>
      <w:r>
        <w:rPr>
          <w:b/>
          <w:u w:val="single"/>
        </w:rPr>
        <w:t>mówienie</w:t>
      </w:r>
    </w:p>
    <w:p w14:paraId="4351C7F0" w14:textId="77777777" w:rsidR="009C7507" w:rsidRDefault="009C7507" w:rsidP="009C7507">
      <w:pPr>
        <w:jc w:val="both"/>
      </w:pPr>
    </w:p>
    <w:p w14:paraId="337018A8" w14:textId="77777777" w:rsidR="009C7507" w:rsidRDefault="009C7507" w:rsidP="009C7507">
      <w:pPr>
        <w:jc w:val="both"/>
      </w:pPr>
      <w:r>
        <w:t>Uczeń opanował materiał wymagany na ocenę dopuszczającą i dostateczną, ponadto:</w:t>
      </w:r>
    </w:p>
    <w:p w14:paraId="6E6EB008" w14:textId="77777777" w:rsidR="009C7507" w:rsidRDefault="009C7507" w:rsidP="005F35E4">
      <w:pPr>
        <w:numPr>
          <w:ilvl w:val="0"/>
          <w:numId w:val="4"/>
        </w:numPr>
        <w:jc w:val="both"/>
      </w:pPr>
      <w:r>
        <w:t>ma większy zasób słownictwa,</w:t>
      </w:r>
    </w:p>
    <w:p w14:paraId="27641C4B" w14:textId="77777777" w:rsidR="009C7507" w:rsidRDefault="009C7507" w:rsidP="005F35E4">
      <w:pPr>
        <w:numPr>
          <w:ilvl w:val="0"/>
          <w:numId w:val="4"/>
        </w:numPr>
        <w:jc w:val="both"/>
      </w:pPr>
      <w:r>
        <w:t>konstruuje kilkuzdaniową wypowiedź na dany temat bez popełniania rażących błędów,</w:t>
      </w:r>
    </w:p>
    <w:p w14:paraId="469E269D" w14:textId="32C8C281" w:rsidR="009C7507" w:rsidRDefault="009C7507" w:rsidP="005F35E4">
      <w:pPr>
        <w:numPr>
          <w:ilvl w:val="0"/>
          <w:numId w:val="4"/>
        </w:numPr>
        <w:jc w:val="both"/>
      </w:pPr>
      <w:r>
        <w:t>nawiązuje i podtrzymuje dialog z koleżanką</w:t>
      </w:r>
      <w:r w:rsidR="005F35E4">
        <w:t xml:space="preserve"> / kolegą</w:t>
      </w:r>
      <w:r>
        <w:t xml:space="preserve">, </w:t>
      </w:r>
    </w:p>
    <w:p w14:paraId="3C3C25CF" w14:textId="77777777" w:rsidR="009C7507" w:rsidRDefault="009C7507" w:rsidP="005F35E4">
      <w:pPr>
        <w:numPr>
          <w:ilvl w:val="0"/>
          <w:numId w:val="4"/>
        </w:numPr>
        <w:jc w:val="both"/>
      </w:pPr>
      <w:r>
        <w:t>tworzy pytania do odpowiedzi i poprawnie je wymawia,</w:t>
      </w:r>
    </w:p>
    <w:p w14:paraId="6A8348B1" w14:textId="77777777" w:rsidR="009C7507" w:rsidRDefault="009C7507" w:rsidP="005F35E4">
      <w:pPr>
        <w:numPr>
          <w:ilvl w:val="0"/>
          <w:numId w:val="4"/>
        </w:numPr>
        <w:jc w:val="both"/>
      </w:pPr>
      <w:r>
        <w:t>zna zasady tworzenia pytań przez inwersję i swobodnie je stosuje,</w:t>
      </w:r>
    </w:p>
    <w:p w14:paraId="576A3AB3" w14:textId="77777777" w:rsidR="009C7507" w:rsidRDefault="009C7507" w:rsidP="009C7507">
      <w:pPr>
        <w:jc w:val="both"/>
      </w:pPr>
    </w:p>
    <w:p w14:paraId="215AC96F" w14:textId="77777777" w:rsidR="009C7507" w:rsidRDefault="009C7507" w:rsidP="005F35E4">
      <w:pPr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czytanie</w:t>
      </w:r>
    </w:p>
    <w:p w14:paraId="32EE6A16" w14:textId="77777777" w:rsidR="009C7507" w:rsidRDefault="009C7507" w:rsidP="009C7507">
      <w:pPr>
        <w:jc w:val="both"/>
      </w:pPr>
    </w:p>
    <w:p w14:paraId="7F68A1C2" w14:textId="77777777" w:rsidR="009C7507" w:rsidRDefault="009C7507" w:rsidP="009C7507">
      <w:pPr>
        <w:jc w:val="both"/>
      </w:pPr>
      <w:r>
        <w:t>Uczeń opanował materiał wymagany na ocenę dopuszczającą i dostateczną, ponadto:</w:t>
      </w:r>
    </w:p>
    <w:p w14:paraId="6C129286" w14:textId="77777777" w:rsidR="009C7507" w:rsidRDefault="009C7507" w:rsidP="005F35E4">
      <w:pPr>
        <w:numPr>
          <w:ilvl w:val="0"/>
          <w:numId w:val="6"/>
        </w:numPr>
        <w:jc w:val="both"/>
      </w:pPr>
      <w:r>
        <w:t xml:space="preserve">czyta dłuższe partie tekstu z prawidłowym zastosowaniem zasad czytania </w:t>
      </w:r>
      <w:r>
        <w:br/>
        <w:t>i interpunkcji,</w:t>
      </w:r>
    </w:p>
    <w:p w14:paraId="1F8C130C" w14:textId="77777777" w:rsidR="009C7507" w:rsidRDefault="009C7507" w:rsidP="005F35E4">
      <w:pPr>
        <w:numPr>
          <w:ilvl w:val="0"/>
          <w:numId w:val="6"/>
        </w:numPr>
        <w:jc w:val="both"/>
      </w:pPr>
      <w:r>
        <w:t xml:space="preserve">wyszukuje określone informacje w tekście czytanym, tylko niekiedy z pomocą nauczyciela. </w:t>
      </w:r>
    </w:p>
    <w:p w14:paraId="5BC36A48" w14:textId="77777777" w:rsidR="009C7507" w:rsidRDefault="009C7507" w:rsidP="009C7507">
      <w:pPr>
        <w:jc w:val="both"/>
      </w:pPr>
    </w:p>
    <w:p w14:paraId="72D12B76" w14:textId="77777777" w:rsidR="009C7507" w:rsidRDefault="009C7507" w:rsidP="005F35E4">
      <w:pPr>
        <w:numPr>
          <w:ilvl w:val="0"/>
          <w:numId w:val="7"/>
        </w:numPr>
        <w:jc w:val="both"/>
        <w:rPr>
          <w:b/>
          <w:u w:val="single"/>
        </w:rPr>
      </w:pPr>
      <w:r>
        <w:rPr>
          <w:b/>
          <w:u w:val="single"/>
        </w:rPr>
        <w:t>pisanie</w:t>
      </w:r>
    </w:p>
    <w:p w14:paraId="5D7D4FDE" w14:textId="77777777" w:rsidR="009C7507" w:rsidRDefault="009C7507" w:rsidP="009C7507">
      <w:pPr>
        <w:jc w:val="both"/>
      </w:pPr>
    </w:p>
    <w:p w14:paraId="2B6DD72F" w14:textId="77777777" w:rsidR="009C7507" w:rsidRDefault="009C7507" w:rsidP="009C7507">
      <w:pPr>
        <w:jc w:val="both"/>
      </w:pPr>
      <w:r>
        <w:t>Uczeń opanował materiał wymagany na ocenę dopuszczającą i dostateczną, ponadto:</w:t>
      </w:r>
    </w:p>
    <w:p w14:paraId="2FE4F041" w14:textId="77777777" w:rsidR="009C7507" w:rsidRDefault="009C7507" w:rsidP="005F35E4">
      <w:pPr>
        <w:numPr>
          <w:ilvl w:val="0"/>
          <w:numId w:val="8"/>
        </w:numPr>
        <w:jc w:val="both"/>
      </w:pPr>
      <w:r>
        <w:t>pisze z pamięci wyrazy oraz krótkie zdania bez rażących błędów,</w:t>
      </w:r>
    </w:p>
    <w:p w14:paraId="7CE1C0B5" w14:textId="77777777" w:rsidR="009C7507" w:rsidRDefault="009C7507" w:rsidP="005F35E4">
      <w:pPr>
        <w:numPr>
          <w:ilvl w:val="0"/>
          <w:numId w:val="8"/>
        </w:numPr>
        <w:jc w:val="both"/>
      </w:pPr>
      <w:r>
        <w:t>poprawnie wykonuje proste działania matematyczne i zapisuje je,</w:t>
      </w:r>
    </w:p>
    <w:p w14:paraId="7BAACA73" w14:textId="77777777" w:rsidR="009C7507" w:rsidRDefault="009C7507" w:rsidP="005F35E4">
      <w:pPr>
        <w:numPr>
          <w:ilvl w:val="0"/>
          <w:numId w:val="8"/>
        </w:numPr>
        <w:jc w:val="both"/>
      </w:pPr>
      <w:r>
        <w:t>formułuje krótką wypowiedź pisemną na temat swojej rodziny i ulubionego zwierzęcia.</w:t>
      </w:r>
    </w:p>
    <w:p w14:paraId="622590CA" w14:textId="77777777" w:rsidR="009C7507" w:rsidRDefault="009C7507" w:rsidP="009C7507">
      <w:pPr>
        <w:jc w:val="both"/>
      </w:pPr>
    </w:p>
    <w:p w14:paraId="56308EB1" w14:textId="77777777" w:rsidR="009C7507" w:rsidRDefault="009C7507" w:rsidP="009C7507">
      <w:pPr>
        <w:jc w:val="both"/>
        <w:rPr>
          <w:b/>
          <w:bCs/>
        </w:rPr>
      </w:pPr>
      <w:r>
        <w:rPr>
          <w:b/>
        </w:rPr>
        <w:t>N</w:t>
      </w:r>
      <w:r>
        <w:rPr>
          <w:b/>
          <w:bCs/>
        </w:rPr>
        <w:t>a ocenę bardzo dobrą (5)</w:t>
      </w:r>
    </w:p>
    <w:p w14:paraId="1FDEF910" w14:textId="77777777" w:rsidR="009C7507" w:rsidRDefault="009C7507" w:rsidP="009C7507">
      <w:pPr>
        <w:jc w:val="both"/>
        <w:rPr>
          <w:b/>
          <w:bCs/>
        </w:rPr>
      </w:pPr>
    </w:p>
    <w:p w14:paraId="4805AFB5" w14:textId="77777777" w:rsidR="009C7507" w:rsidRDefault="009C7507" w:rsidP="005F35E4">
      <w:pPr>
        <w:numPr>
          <w:ilvl w:val="0"/>
          <w:numId w:val="9"/>
        </w:numPr>
        <w:jc w:val="both"/>
        <w:rPr>
          <w:b/>
          <w:u w:val="single"/>
        </w:rPr>
      </w:pPr>
      <w:r>
        <w:rPr>
          <w:b/>
          <w:u w:val="single"/>
        </w:rPr>
        <w:t>rozumienie ze słuchu</w:t>
      </w:r>
    </w:p>
    <w:p w14:paraId="1D3284E1" w14:textId="77777777" w:rsidR="009C7507" w:rsidRDefault="009C7507" w:rsidP="009C7507">
      <w:pPr>
        <w:jc w:val="both"/>
      </w:pPr>
    </w:p>
    <w:p w14:paraId="36206236" w14:textId="77777777" w:rsidR="009C7507" w:rsidRDefault="009C7507" w:rsidP="009C7507">
      <w:pPr>
        <w:jc w:val="both"/>
      </w:pPr>
      <w:r>
        <w:t>Uczeń:</w:t>
      </w:r>
    </w:p>
    <w:p w14:paraId="13648D7B" w14:textId="77777777" w:rsidR="009C7507" w:rsidRDefault="009C7507" w:rsidP="005F35E4">
      <w:pPr>
        <w:numPr>
          <w:ilvl w:val="0"/>
          <w:numId w:val="10"/>
        </w:numPr>
        <w:jc w:val="both"/>
      </w:pPr>
      <w:r>
        <w:t>globalnie rozumie podany tekst,</w:t>
      </w:r>
    </w:p>
    <w:p w14:paraId="139475B0" w14:textId="77777777" w:rsidR="009C7507" w:rsidRDefault="009C7507" w:rsidP="005F35E4">
      <w:pPr>
        <w:numPr>
          <w:ilvl w:val="0"/>
          <w:numId w:val="10"/>
        </w:numPr>
        <w:jc w:val="both"/>
      </w:pPr>
      <w:r>
        <w:lastRenderedPageBreak/>
        <w:t xml:space="preserve">prawidłowo wyszukuje określone informacje w tekście słuchanym, </w:t>
      </w:r>
    </w:p>
    <w:p w14:paraId="417397C9" w14:textId="77777777" w:rsidR="009C7507" w:rsidRDefault="009C7507" w:rsidP="005F35E4">
      <w:pPr>
        <w:numPr>
          <w:ilvl w:val="0"/>
          <w:numId w:val="10"/>
        </w:numPr>
        <w:jc w:val="both"/>
      </w:pPr>
      <w:r>
        <w:t>rozumie w większości wypowiedzi nauczyciela na tematy objęte programem,</w:t>
      </w:r>
    </w:p>
    <w:p w14:paraId="0A92D25D" w14:textId="77777777" w:rsidR="009C7507" w:rsidRDefault="009C7507" w:rsidP="005F35E4">
      <w:pPr>
        <w:numPr>
          <w:ilvl w:val="0"/>
          <w:numId w:val="10"/>
        </w:numPr>
        <w:jc w:val="both"/>
      </w:pPr>
      <w:r>
        <w:t>rozumie wszystkie ważne informacje w tekście słuchanym.</w:t>
      </w:r>
    </w:p>
    <w:p w14:paraId="3D9CF32E" w14:textId="77777777" w:rsidR="009C7507" w:rsidRDefault="009C7507" w:rsidP="009C7507">
      <w:pPr>
        <w:jc w:val="both"/>
      </w:pPr>
    </w:p>
    <w:p w14:paraId="492A0ACB" w14:textId="77777777" w:rsidR="009C7507" w:rsidRDefault="009C7507" w:rsidP="005F35E4">
      <w:pPr>
        <w:numPr>
          <w:ilvl w:val="0"/>
          <w:numId w:val="11"/>
        </w:numPr>
        <w:jc w:val="both"/>
        <w:rPr>
          <w:b/>
          <w:u w:val="single"/>
        </w:rPr>
      </w:pPr>
      <w:r>
        <w:rPr>
          <w:b/>
          <w:u w:val="single"/>
        </w:rPr>
        <w:t>mówienie</w:t>
      </w:r>
    </w:p>
    <w:p w14:paraId="6CECFAD7" w14:textId="77777777" w:rsidR="009C7507" w:rsidRDefault="009C7507" w:rsidP="009C7507">
      <w:pPr>
        <w:jc w:val="both"/>
      </w:pPr>
    </w:p>
    <w:p w14:paraId="5A5FF5ED" w14:textId="77777777" w:rsidR="009C7507" w:rsidRDefault="009C7507" w:rsidP="009C7507">
      <w:pPr>
        <w:jc w:val="both"/>
      </w:pPr>
      <w:r>
        <w:t>Uczeń:</w:t>
      </w:r>
    </w:p>
    <w:p w14:paraId="2E6A6DA0" w14:textId="77777777" w:rsidR="009C7507" w:rsidRDefault="009C7507" w:rsidP="005F35E4">
      <w:pPr>
        <w:numPr>
          <w:ilvl w:val="0"/>
          <w:numId w:val="12"/>
        </w:numPr>
        <w:jc w:val="both"/>
      </w:pPr>
      <w:r>
        <w:t>formułuje dłuższą wypowiedź,</w:t>
      </w:r>
    </w:p>
    <w:p w14:paraId="43FC5583" w14:textId="77777777" w:rsidR="009C7507" w:rsidRDefault="009C7507" w:rsidP="005F35E4">
      <w:pPr>
        <w:numPr>
          <w:ilvl w:val="0"/>
          <w:numId w:val="12"/>
        </w:numPr>
        <w:jc w:val="both"/>
      </w:pPr>
      <w:r>
        <w:t>logicznie buduje odpowiedzi na zadane pytania dotyczące upodobań telewizyjnych,</w:t>
      </w:r>
    </w:p>
    <w:p w14:paraId="426959E2" w14:textId="77777777" w:rsidR="009C7507" w:rsidRDefault="009C7507" w:rsidP="005F35E4">
      <w:pPr>
        <w:numPr>
          <w:ilvl w:val="0"/>
          <w:numId w:val="12"/>
        </w:numPr>
        <w:jc w:val="both"/>
      </w:pPr>
      <w:r>
        <w:t>nie korzysta z gotowych schematów i rozwiązań,</w:t>
      </w:r>
    </w:p>
    <w:p w14:paraId="5EA9FE07" w14:textId="77777777" w:rsidR="009C7507" w:rsidRDefault="009C7507" w:rsidP="005F35E4">
      <w:pPr>
        <w:numPr>
          <w:ilvl w:val="0"/>
          <w:numId w:val="12"/>
        </w:numPr>
        <w:jc w:val="both"/>
      </w:pPr>
      <w:r>
        <w:t>w wypowiedziach ustnych poprawnie stosuje poznane słownictwo oraz zagadnienia gramatyczne,</w:t>
      </w:r>
    </w:p>
    <w:p w14:paraId="5032307A" w14:textId="77777777" w:rsidR="009C7507" w:rsidRDefault="009C7507" w:rsidP="009C7507">
      <w:pPr>
        <w:jc w:val="both"/>
      </w:pPr>
    </w:p>
    <w:p w14:paraId="307A9E39" w14:textId="77777777" w:rsidR="009C7507" w:rsidRDefault="009C7507" w:rsidP="005F35E4">
      <w:pPr>
        <w:numPr>
          <w:ilvl w:val="0"/>
          <w:numId w:val="13"/>
        </w:numPr>
        <w:jc w:val="both"/>
        <w:rPr>
          <w:b/>
          <w:u w:val="single"/>
        </w:rPr>
      </w:pPr>
      <w:r>
        <w:rPr>
          <w:b/>
          <w:u w:val="single"/>
        </w:rPr>
        <w:t>czytanie</w:t>
      </w:r>
    </w:p>
    <w:p w14:paraId="6B14CBBE" w14:textId="77777777" w:rsidR="009C7507" w:rsidRDefault="009C7507" w:rsidP="009C7507">
      <w:pPr>
        <w:jc w:val="both"/>
      </w:pPr>
    </w:p>
    <w:p w14:paraId="17D92C77" w14:textId="77777777" w:rsidR="009C7507" w:rsidRDefault="009C7507" w:rsidP="009C7507">
      <w:pPr>
        <w:jc w:val="both"/>
      </w:pPr>
      <w:r>
        <w:t xml:space="preserve">Uczeń opanował materiał wymagany na ocenę dopuszczającą i dostateczną, dobrą, ponadto: </w:t>
      </w:r>
    </w:p>
    <w:p w14:paraId="018B8F33" w14:textId="77777777" w:rsidR="009C7507" w:rsidRDefault="009C7507" w:rsidP="005F35E4">
      <w:pPr>
        <w:numPr>
          <w:ilvl w:val="0"/>
          <w:numId w:val="15"/>
        </w:numPr>
        <w:jc w:val="both"/>
      </w:pPr>
      <w:r>
        <w:t>czyta dłuższe partie tekstu z prawidłowym zastosowaniem zasad czytania i interpunkcji,</w:t>
      </w:r>
    </w:p>
    <w:p w14:paraId="62015352" w14:textId="77777777" w:rsidR="009C7507" w:rsidRDefault="009C7507" w:rsidP="005F35E4">
      <w:pPr>
        <w:numPr>
          <w:ilvl w:val="0"/>
          <w:numId w:val="15"/>
        </w:numPr>
        <w:jc w:val="both"/>
      </w:pPr>
      <w:r>
        <w:t>wyszukuje określone informacje w tekście czytanym, tylko niekiedy z pomocą nauczyciela.</w:t>
      </w:r>
    </w:p>
    <w:p w14:paraId="67E648AE" w14:textId="77777777" w:rsidR="009C7507" w:rsidRDefault="009C7507" w:rsidP="009C7507">
      <w:pPr>
        <w:jc w:val="both"/>
      </w:pPr>
    </w:p>
    <w:p w14:paraId="087F22FE" w14:textId="77777777" w:rsidR="009C7507" w:rsidRDefault="009C7507" w:rsidP="005F35E4">
      <w:pPr>
        <w:numPr>
          <w:ilvl w:val="0"/>
          <w:numId w:val="14"/>
        </w:numPr>
        <w:jc w:val="both"/>
        <w:rPr>
          <w:b/>
          <w:u w:val="single"/>
        </w:rPr>
      </w:pPr>
      <w:r>
        <w:rPr>
          <w:b/>
          <w:u w:val="single"/>
        </w:rPr>
        <w:t>pisanie</w:t>
      </w:r>
    </w:p>
    <w:p w14:paraId="106E0D58" w14:textId="77777777" w:rsidR="009C7507" w:rsidRDefault="009C7507" w:rsidP="009C7507">
      <w:pPr>
        <w:jc w:val="both"/>
      </w:pPr>
    </w:p>
    <w:p w14:paraId="69029CBE" w14:textId="77777777" w:rsidR="009C7507" w:rsidRDefault="009C7507" w:rsidP="009C7507">
      <w:pPr>
        <w:jc w:val="both"/>
      </w:pPr>
      <w:r>
        <w:t>Uczeń opanował materiał wymagany na ocenę dopuszczającą i dostateczną, dobrą, ponadto:</w:t>
      </w:r>
    </w:p>
    <w:p w14:paraId="24441292" w14:textId="77777777" w:rsidR="009C7507" w:rsidRDefault="009C7507" w:rsidP="005F35E4">
      <w:pPr>
        <w:numPr>
          <w:ilvl w:val="0"/>
          <w:numId w:val="16"/>
        </w:numPr>
        <w:jc w:val="both"/>
      </w:pPr>
      <w:r>
        <w:t>pisze z pamięci wyrazy oraz krótkie zdania bez rażących błędów,</w:t>
      </w:r>
    </w:p>
    <w:p w14:paraId="628933F1" w14:textId="77777777" w:rsidR="009C7507" w:rsidRDefault="009C7507" w:rsidP="005F35E4">
      <w:pPr>
        <w:numPr>
          <w:ilvl w:val="0"/>
          <w:numId w:val="16"/>
        </w:numPr>
        <w:jc w:val="both"/>
      </w:pPr>
      <w:r>
        <w:t>formułuje krótką wypowiedź pisemną na temat swojej rodziny, zwierząt domowych, swojej osoby,</w:t>
      </w:r>
    </w:p>
    <w:p w14:paraId="449A9AA3" w14:textId="77777777" w:rsidR="009C7507" w:rsidRDefault="009C7507" w:rsidP="005F35E4">
      <w:pPr>
        <w:numPr>
          <w:ilvl w:val="0"/>
          <w:numId w:val="16"/>
        </w:numPr>
        <w:jc w:val="both"/>
      </w:pPr>
      <w:r>
        <w:t>uzupełnia tekst z lukami podanymi wyrazami,</w:t>
      </w:r>
    </w:p>
    <w:p w14:paraId="7A2B433E" w14:textId="77777777" w:rsidR="009C7507" w:rsidRDefault="009C7507" w:rsidP="005F35E4">
      <w:pPr>
        <w:numPr>
          <w:ilvl w:val="0"/>
          <w:numId w:val="16"/>
        </w:numPr>
        <w:jc w:val="both"/>
      </w:pPr>
      <w:r>
        <w:t xml:space="preserve">układa dialogi z podanych zdań, </w:t>
      </w:r>
    </w:p>
    <w:p w14:paraId="68BF8E2B" w14:textId="77777777" w:rsidR="009C7507" w:rsidRDefault="009C7507" w:rsidP="005F35E4">
      <w:pPr>
        <w:numPr>
          <w:ilvl w:val="0"/>
          <w:numId w:val="16"/>
        </w:numPr>
        <w:jc w:val="both"/>
      </w:pPr>
      <w:r>
        <w:t>przyporządkowuje do siebie pary zdań,</w:t>
      </w:r>
    </w:p>
    <w:p w14:paraId="404359AA" w14:textId="77777777" w:rsidR="009C7507" w:rsidRDefault="009C7507" w:rsidP="001A1621">
      <w:pPr>
        <w:jc w:val="both"/>
      </w:pPr>
    </w:p>
    <w:p w14:paraId="3B0F1D3D" w14:textId="77777777" w:rsidR="009C7507" w:rsidRPr="000961EC" w:rsidRDefault="009C7507" w:rsidP="001A1621">
      <w:pPr>
        <w:jc w:val="both"/>
      </w:pPr>
    </w:p>
    <w:p w14:paraId="4EFA8E37" w14:textId="77777777" w:rsidR="001A1621" w:rsidRPr="000961EC" w:rsidRDefault="001A1621" w:rsidP="001A1621">
      <w:pPr>
        <w:jc w:val="both"/>
        <w:rPr>
          <w:b/>
        </w:rPr>
      </w:pPr>
      <w:r w:rsidRPr="000961EC">
        <w:rPr>
          <w:b/>
          <w:bCs/>
        </w:rPr>
        <w:t xml:space="preserve">Na ocenę celującą </w:t>
      </w:r>
      <w:r w:rsidRPr="000961EC">
        <w:rPr>
          <w:b/>
        </w:rPr>
        <w:t>(6)</w:t>
      </w:r>
    </w:p>
    <w:p w14:paraId="7D2EA6C6" w14:textId="77777777" w:rsidR="001A1621" w:rsidRPr="000961EC" w:rsidRDefault="001A1621" w:rsidP="001A1621">
      <w:pPr>
        <w:jc w:val="both"/>
      </w:pPr>
    </w:p>
    <w:p w14:paraId="01C0EF1F" w14:textId="77777777" w:rsidR="001A1621" w:rsidRPr="000961EC" w:rsidRDefault="001A1621" w:rsidP="005F35E4">
      <w:pPr>
        <w:numPr>
          <w:ilvl w:val="1"/>
          <w:numId w:val="14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61A22F08" w14:textId="77777777" w:rsidR="001A1621" w:rsidRPr="000961EC" w:rsidRDefault="001A1621" w:rsidP="001A1621">
      <w:pPr>
        <w:jc w:val="both"/>
      </w:pPr>
    </w:p>
    <w:p w14:paraId="25F33DA5" w14:textId="77777777" w:rsidR="001A1621" w:rsidRPr="000961EC" w:rsidRDefault="001A1621" w:rsidP="001A1621">
      <w:pPr>
        <w:jc w:val="both"/>
      </w:pPr>
      <w:r w:rsidRPr="000961EC">
        <w:t>Uczeń:</w:t>
      </w:r>
    </w:p>
    <w:p w14:paraId="7F90B775" w14:textId="77777777" w:rsidR="001A1621" w:rsidRPr="000961EC" w:rsidRDefault="001A1621" w:rsidP="005F35E4">
      <w:pPr>
        <w:numPr>
          <w:ilvl w:val="0"/>
          <w:numId w:val="10"/>
        </w:numPr>
        <w:jc w:val="both"/>
      </w:pPr>
      <w:r w:rsidRPr="000961EC">
        <w:t>globalnie rozumie podany tekst,</w:t>
      </w:r>
    </w:p>
    <w:p w14:paraId="6DDAFF82" w14:textId="77777777" w:rsidR="001A1621" w:rsidRPr="000961EC" w:rsidRDefault="001A1621" w:rsidP="005F35E4">
      <w:pPr>
        <w:numPr>
          <w:ilvl w:val="0"/>
          <w:numId w:val="10"/>
        </w:numPr>
        <w:jc w:val="both"/>
      </w:pPr>
      <w:r w:rsidRPr="000961EC">
        <w:t xml:space="preserve">prawidłowo wyszukuje określone informacje w tekście słuchanym, </w:t>
      </w:r>
    </w:p>
    <w:p w14:paraId="05890FBF" w14:textId="77777777" w:rsidR="001A1621" w:rsidRPr="000961EC" w:rsidRDefault="001A1621" w:rsidP="005F35E4">
      <w:pPr>
        <w:numPr>
          <w:ilvl w:val="0"/>
          <w:numId w:val="10"/>
        </w:numPr>
        <w:jc w:val="both"/>
      </w:pPr>
      <w:r w:rsidRPr="000961EC">
        <w:t>rozumie wszystkie wypowiedzi nauczyciela na tematy objęte programem,</w:t>
      </w:r>
    </w:p>
    <w:p w14:paraId="762DCD0D" w14:textId="77777777" w:rsidR="001A1621" w:rsidRPr="000961EC" w:rsidRDefault="001A1621" w:rsidP="005F35E4">
      <w:pPr>
        <w:numPr>
          <w:ilvl w:val="0"/>
          <w:numId w:val="10"/>
        </w:numPr>
        <w:jc w:val="both"/>
      </w:pPr>
      <w:r w:rsidRPr="000961EC">
        <w:t>rozumie wszystkie informacje w tekście słuchanym.</w:t>
      </w:r>
    </w:p>
    <w:p w14:paraId="5620748A" w14:textId="77777777" w:rsidR="001A1621" w:rsidRPr="000961EC" w:rsidRDefault="001A1621" w:rsidP="001A1621">
      <w:pPr>
        <w:jc w:val="both"/>
      </w:pPr>
    </w:p>
    <w:p w14:paraId="3623C60C" w14:textId="77777777" w:rsidR="001A1621" w:rsidRPr="000961EC" w:rsidRDefault="001A1621" w:rsidP="005F35E4">
      <w:pPr>
        <w:numPr>
          <w:ilvl w:val="1"/>
          <w:numId w:val="14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15719420" w14:textId="77777777" w:rsidR="001A1621" w:rsidRPr="000961EC" w:rsidRDefault="001A1621" w:rsidP="001A1621">
      <w:pPr>
        <w:jc w:val="both"/>
      </w:pPr>
    </w:p>
    <w:p w14:paraId="414C5A54" w14:textId="77777777" w:rsidR="001A1621" w:rsidRPr="000961EC" w:rsidRDefault="001A1621" w:rsidP="001A1621">
      <w:pPr>
        <w:jc w:val="both"/>
      </w:pPr>
      <w:r w:rsidRPr="000961EC">
        <w:t>Uczeń:</w:t>
      </w:r>
    </w:p>
    <w:p w14:paraId="29322607" w14:textId="77777777" w:rsidR="001A1621" w:rsidRPr="000961EC" w:rsidRDefault="001A1621" w:rsidP="005F35E4">
      <w:pPr>
        <w:numPr>
          <w:ilvl w:val="0"/>
          <w:numId w:val="12"/>
        </w:numPr>
        <w:jc w:val="both"/>
      </w:pPr>
      <w:r w:rsidRPr="000961EC">
        <w:t>formułuje dłuższą wypowiedź,</w:t>
      </w:r>
    </w:p>
    <w:p w14:paraId="03E9A866" w14:textId="77777777" w:rsidR="001A1621" w:rsidRPr="000961EC" w:rsidRDefault="001A1621" w:rsidP="005F35E4">
      <w:pPr>
        <w:numPr>
          <w:ilvl w:val="0"/>
          <w:numId w:val="12"/>
        </w:numPr>
        <w:jc w:val="both"/>
      </w:pPr>
      <w:r w:rsidRPr="000961EC">
        <w:t xml:space="preserve">logicznie buduje odpowiedzi na zadane </w:t>
      </w:r>
      <w:r w:rsidRPr="00B06778">
        <w:t>pytania,</w:t>
      </w:r>
    </w:p>
    <w:p w14:paraId="35EDF9F7" w14:textId="77777777" w:rsidR="001A1621" w:rsidRPr="000961EC" w:rsidRDefault="001A1621" w:rsidP="005F35E4">
      <w:pPr>
        <w:numPr>
          <w:ilvl w:val="0"/>
          <w:numId w:val="12"/>
        </w:numPr>
        <w:jc w:val="both"/>
      </w:pPr>
      <w:r w:rsidRPr="000961EC">
        <w:t>nie korzysta z gotowych schematów i rozwiązań,</w:t>
      </w:r>
    </w:p>
    <w:p w14:paraId="059B5951" w14:textId="77777777" w:rsidR="001A1621" w:rsidRPr="000961EC" w:rsidRDefault="001A1621" w:rsidP="005F35E4">
      <w:pPr>
        <w:numPr>
          <w:ilvl w:val="0"/>
          <w:numId w:val="12"/>
        </w:numPr>
        <w:jc w:val="both"/>
      </w:pPr>
      <w:r w:rsidRPr="000961EC">
        <w:t>w wypowiedziach ustnych poprawnie stosuje poznane słownictwo oraz zagadnienia gramatyczne,</w:t>
      </w:r>
    </w:p>
    <w:p w14:paraId="226D65AB" w14:textId="77777777" w:rsidR="001A1621" w:rsidRPr="00FF46C2" w:rsidRDefault="001A1621" w:rsidP="005F35E4">
      <w:pPr>
        <w:numPr>
          <w:ilvl w:val="0"/>
          <w:numId w:val="12"/>
        </w:numPr>
        <w:jc w:val="both"/>
      </w:pPr>
      <w:r w:rsidRPr="00FF46C2">
        <w:lastRenderedPageBreak/>
        <w:t>samodzielnie wykonuje ćwiczenia leksykalno-gramatyczne,</w:t>
      </w:r>
    </w:p>
    <w:p w14:paraId="52272D1A" w14:textId="77777777" w:rsidR="001A1621" w:rsidRPr="000961EC" w:rsidRDefault="001A1621" w:rsidP="005F35E4">
      <w:pPr>
        <w:numPr>
          <w:ilvl w:val="0"/>
          <w:numId w:val="12"/>
        </w:numPr>
        <w:jc w:val="both"/>
      </w:pPr>
      <w:r w:rsidRPr="000961EC">
        <w:t>formułuje dłuższ</w:t>
      </w:r>
      <w:r>
        <w:t>ą</w:t>
      </w:r>
      <w:r w:rsidRPr="000961EC">
        <w:t xml:space="preserve"> wypowiedź na temat swojej osoby.</w:t>
      </w:r>
    </w:p>
    <w:p w14:paraId="43FA23C0" w14:textId="77777777" w:rsidR="001A1621" w:rsidRPr="000961EC" w:rsidRDefault="001A1621" w:rsidP="001A1621">
      <w:pPr>
        <w:jc w:val="both"/>
      </w:pPr>
    </w:p>
    <w:p w14:paraId="6E3A4667" w14:textId="77777777" w:rsidR="001A1621" w:rsidRPr="000961EC" w:rsidRDefault="001A1621" w:rsidP="005F35E4">
      <w:pPr>
        <w:numPr>
          <w:ilvl w:val="1"/>
          <w:numId w:val="14"/>
        </w:numPr>
        <w:jc w:val="both"/>
        <w:rPr>
          <w:b/>
          <w:u w:val="single"/>
        </w:rPr>
      </w:pPr>
      <w:r w:rsidRPr="000961EC">
        <w:rPr>
          <w:b/>
          <w:u w:val="single"/>
        </w:rPr>
        <w:t>czytanie</w:t>
      </w:r>
    </w:p>
    <w:p w14:paraId="4CABCC76" w14:textId="77777777" w:rsidR="001A1621" w:rsidRPr="000961EC" w:rsidRDefault="001A1621" w:rsidP="001A1621">
      <w:pPr>
        <w:jc w:val="both"/>
      </w:pPr>
    </w:p>
    <w:p w14:paraId="75CFAC32" w14:textId="77777777" w:rsidR="001A1621" w:rsidRPr="000961EC" w:rsidRDefault="001A1621" w:rsidP="001A1621">
      <w:pPr>
        <w:jc w:val="both"/>
      </w:pPr>
      <w:r w:rsidRPr="000961EC">
        <w:t>Uczeń opanował materiał wymagany na ocenę bardzo dobrą</w:t>
      </w:r>
      <w:r>
        <w:t>,</w:t>
      </w:r>
      <w:r w:rsidRPr="000961EC">
        <w:t xml:space="preserve"> ponadto: </w:t>
      </w:r>
    </w:p>
    <w:p w14:paraId="3B0DF87E" w14:textId="77777777" w:rsidR="001A1621" w:rsidRPr="000961EC" w:rsidRDefault="001A1621" w:rsidP="005F35E4">
      <w:pPr>
        <w:numPr>
          <w:ilvl w:val="0"/>
          <w:numId w:val="15"/>
        </w:numPr>
        <w:jc w:val="both"/>
      </w:pPr>
      <w:r w:rsidRPr="000961EC">
        <w:t>czyta dłuższe partie tekstu z prawidłowym zastosowaniem zasad czytania i interpunkcji,</w:t>
      </w:r>
    </w:p>
    <w:p w14:paraId="2202DD35" w14:textId="77777777" w:rsidR="001A1621" w:rsidRPr="000961EC" w:rsidRDefault="001A1621" w:rsidP="005F35E4">
      <w:pPr>
        <w:numPr>
          <w:ilvl w:val="0"/>
          <w:numId w:val="15"/>
        </w:numPr>
        <w:jc w:val="both"/>
      </w:pPr>
      <w:r w:rsidRPr="000961EC">
        <w:t>wyszukuje określone informacje w tekście czytanym bez pomocy nauczyciela.</w:t>
      </w:r>
    </w:p>
    <w:p w14:paraId="62ECEF27" w14:textId="77777777" w:rsidR="001A1621" w:rsidRPr="000961EC" w:rsidRDefault="001A1621" w:rsidP="001A1621">
      <w:pPr>
        <w:jc w:val="both"/>
      </w:pPr>
    </w:p>
    <w:p w14:paraId="369F8E26" w14:textId="77777777" w:rsidR="001A1621" w:rsidRPr="000961EC" w:rsidRDefault="001A1621" w:rsidP="005F35E4">
      <w:pPr>
        <w:numPr>
          <w:ilvl w:val="1"/>
          <w:numId w:val="14"/>
        </w:numPr>
        <w:jc w:val="both"/>
        <w:rPr>
          <w:b/>
          <w:u w:val="single"/>
        </w:rPr>
      </w:pPr>
      <w:r w:rsidRPr="000961EC">
        <w:rPr>
          <w:b/>
          <w:u w:val="single"/>
        </w:rPr>
        <w:t>pisanie</w:t>
      </w:r>
    </w:p>
    <w:p w14:paraId="221D1F9F" w14:textId="77777777" w:rsidR="001A1621" w:rsidRPr="000961EC" w:rsidRDefault="001A1621" w:rsidP="001A1621">
      <w:pPr>
        <w:jc w:val="both"/>
      </w:pPr>
    </w:p>
    <w:p w14:paraId="5252EC1B" w14:textId="77777777" w:rsidR="001A1621" w:rsidRPr="000961EC" w:rsidRDefault="001A1621" w:rsidP="001A1621">
      <w:pPr>
        <w:jc w:val="both"/>
      </w:pPr>
      <w:r w:rsidRPr="000961EC">
        <w:t>Uczeń opanował materiał wymagany na ocenę bardzo dobrą, ponadto:</w:t>
      </w:r>
    </w:p>
    <w:p w14:paraId="52389D60" w14:textId="77777777" w:rsidR="001A1621" w:rsidRPr="000961EC" w:rsidRDefault="001A1621" w:rsidP="005F35E4">
      <w:pPr>
        <w:numPr>
          <w:ilvl w:val="0"/>
          <w:numId w:val="16"/>
        </w:numPr>
        <w:jc w:val="both"/>
      </w:pPr>
      <w:r w:rsidRPr="000961EC">
        <w:t>pisze z pamięci wyrazy oraz zdania bez rażących błędów,</w:t>
      </w:r>
    </w:p>
    <w:p w14:paraId="60FA5659" w14:textId="77777777" w:rsidR="001A1621" w:rsidRPr="000961EC" w:rsidRDefault="001A1621" w:rsidP="005F35E4">
      <w:pPr>
        <w:numPr>
          <w:ilvl w:val="0"/>
          <w:numId w:val="16"/>
        </w:numPr>
        <w:jc w:val="both"/>
      </w:pPr>
      <w:r w:rsidRPr="000961EC">
        <w:t>formułuje wypowiedź pisemną na temat swojej rodziny, zwierząt domowych, swojej osoby,</w:t>
      </w:r>
    </w:p>
    <w:p w14:paraId="7ECF7270" w14:textId="77777777" w:rsidR="001A1621" w:rsidRPr="000961EC" w:rsidRDefault="001A1621" w:rsidP="005F35E4">
      <w:pPr>
        <w:numPr>
          <w:ilvl w:val="0"/>
          <w:numId w:val="16"/>
        </w:numPr>
        <w:jc w:val="both"/>
      </w:pPr>
      <w:r w:rsidRPr="000961EC">
        <w:t>uzupełnia tekst z lukami podanymi wyrazami,</w:t>
      </w:r>
    </w:p>
    <w:p w14:paraId="77663848" w14:textId="77777777" w:rsidR="001A1621" w:rsidRPr="000961EC" w:rsidRDefault="001A1621" w:rsidP="005F35E4">
      <w:pPr>
        <w:numPr>
          <w:ilvl w:val="0"/>
          <w:numId w:val="16"/>
        </w:numPr>
        <w:jc w:val="both"/>
      </w:pPr>
      <w:r w:rsidRPr="000961EC">
        <w:t>układa dialogi z podanych zdań.</w:t>
      </w:r>
    </w:p>
    <w:p w14:paraId="472F2140" w14:textId="77777777" w:rsidR="004915E6" w:rsidRDefault="004915E6"/>
    <w:sectPr w:rsidR="004915E6" w:rsidSect="001A1621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BCA43" w14:textId="77777777" w:rsidR="00D031F8" w:rsidRDefault="00D031F8">
      <w:r>
        <w:separator/>
      </w:r>
    </w:p>
  </w:endnote>
  <w:endnote w:type="continuationSeparator" w:id="0">
    <w:p w14:paraId="6355CF51" w14:textId="77777777" w:rsidR="00D031F8" w:rsidRDefault="00D0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12C59" w14:textId="77777777" w:rsidR="00F52DD8" w:rsidRDefault="00F52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CC2C0" w14:textId="77777777" w:rsidR="00D031F8" w:rsidRDefault="00D031F8">
      <w:r>
        <w:separator/>
      </w:r>
    </w:p>
  </w:footnote>
  <w:footnote w:type="continuationSeparator" w:id="0">
    <w:p w14:paraId="655C790A" w14:textId="77777777" w:rsidR="00D031F8" w:rsidRDefault="00D0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A326B" w14:textId="77777777" w:rsidR="00F52DD8" w:rsidRDefault="00F52D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9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1" w15:restartNumberingAfterBreak="0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3" w15:restartNumberingAfterBreak="0">
    <w:nsid w:val="0000001B"/>
    <w:multiLevelType w:val="multilevel"/>
    <w:tmpl w:val="0000001B"/>
    <w:name w:val="WW8Num2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5" w15:restartNumberingAfterBreak="0">
    <w:nsid w:val="0000001D"/>
    <w:multiLevelType w:val="multi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7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9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1" w15:restartNumberingAfterBreak="0">
    <w:nsid w:val="00000023"/>
    <w:multiLevelType w:val="multilevel"/>
    <w:tmpl w:val="00000023"/>
    <w:name w:val="WW8Num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3" w15:restartNumberingAfterBreak="0">
    <w:nsid w:val="00000025"/>
    <w:multiLevelType w:val="multilevel"/>
    <w:tmpl w:val="00000025"/>
    <w:name w:val="WW8Num3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9" w15:restartNumberingAfterBreak="0">
    <w:nsid w:val="0000002B"/>
    <w:multiLevelType w:val="multilevel"/>
    <w:tmpl w:val="0000002B"/>
    <w:name w:val="WW8Num4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3" w15:restartNumberingAfterBreak="0">
    <w:nsid w:val="0000002F"/>
    <w:multiLevelType w:val="multilevel"/>
    <w:tmpl w:val="0000002F"/>
    <w:name w:val="WW8Num4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5" w15:restartNumberingAfterBreak="0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7" w15:restartNumberingAfterBreak="0">
    <w:nsid w:val="00000033"/>
    <w:multiLevelType w:val="multilevel"/>
    <w:tmpl w:val="00000033"/>
    <w:name w:val="WW8Num5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9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1" w15:restartNumberingAfterBreak="0">
    <w:nsid w:val="00000037"/>
    <w:multiLevelType w:val="multilevel"/>
    <w:tmpl w:val="00000037"/>
    <w:name w:val="WW8Num5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3" w15:restartNumberingAfterBreak="0">
    <w:nsid w:val="00000039"/>
    <w:multiLevelType w:val="multilevel"/>
    <w:tmpl w:val="00000039"/>
    <w:name w:val="WW8Num5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5" w15:restartNumberingAfterBreak="0">
    <w:nsid w:val="0000003B"/>
    <w:multiLevelType w:val="multilevel"/>
    <w:tmpl w:val="0000003B"/>
    <w:name w:val="WW8Num5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7" w15:restartNumberingAfterBreak="0">
    <w:nsid w:val="0AB90624"/>
    <w:multiLevelType w:val="hybridMultilevel"/>
    <w:tmpl w:val="8D207182"/>
    <w:lvl w:ilvl="0" w:tplc="0722E68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B32305C"/>
    <w:multiLevelType w:val="hybridMultilevel"/>
    <w:tmpl w:val="39EA46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0E157D"/>
    <w:multiLevelType w:val="hybridMultilevel"/>
    <w:tmpl w:val="225ED9F2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180937DA"/>
    <w:multiLevelType w:val="hybridMultilevel"/>
    <w:tmpl w:val="B75CB6C4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FDC7463"/>
    <w:multiLevelType w:val="hybridMultilevel"/>
    <w:tmpl w:val="460A59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B83346"/>
    <w:multiLevelType w:val="hybridMultilevel"/>
    <w:tmpl w:val="6E9A9570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A8B40D3"/>
    <w:multiLevelType w:val="hybridMultilevel"/>
    <w:tmpl w:val="2C540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40AD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321238"/>
    <w:multiLevelType w:val="hybridMultilevel"/>
    <w:tmpl w:val="76FAB9FE"/>
    <w:lvl w:ilvl="0" w:tplc="BD9489A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E07F2F"/>
    <w:multiLevelType w:val="hybridMultilevel"/>
    <w:tmpl w:val="F4A89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AB1F22"/>
    <w:multiLevelType w:val="hybridMultilevel"/>
    <w:tmpl w:val="470E64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896DFC"/>
    <w:multiLevelType w:val="hybridMultilevel"/>
    <w:tmpl w:val="75DE5F5C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2A4BE8"/>
    <w:multiLevelType w:val="hybridMultilevel"/>
    <w:tmpl w:val="6D0A84FE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4142C2E"/>
    <w:multiLevelType w:val="hybridMultilevel"/>
    <w:tmpl w:val="1B561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302271"/>
    <w:multiLevelType w:val="hybridMultilevel"/>
    <w:tmpl w:val="1D50EE04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CF70840"/>
    <w:multiLevelType w:val="hybridMultilevel"/>
    <w:tmpl w:val="CF6E66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DCD0C514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3BB29B9"/>
    <w:multiLevelType w:val="hybridMultilevel"/>
    <w:tmpl w:val="93B03D9C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74C6922"/>
    <w:multiLevelType w:val="hybridMultilevel"/>
    <w:tmpl w:val="340E5486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27606">
    <w:abstractNumId w:val="17"/>
  </w:num>
  <w:num w:numId="2" w16cid:durableId="806167531">
    <w:abstractNumId w:val="18"/>
  </w:num>
  <w:num w:numId="3" w16cid:durableId="818155661">
    <w:abstractNumId w:val="19"/>
  </w:num>
  <w:num w:numId="4" w16cid:durableId="714278075">
    <w:abstractNumId w:val="20"/>
  </w:num>
  <w:num w:numId="5" w16cid:durableId="667367843">
    <w:abstractNumId w:val="21"/>
  </w:num>
  <w:num w:numId="6" w16cid:durableId="1656254209">
    <w:abstractNumId w:val="22"/>
  </w:num>
  <w:num w:numId="7" w16cid:durableId="1233853723">
    <w:abstractNumId w:val="23"/>
  </w:num>
  <w:num w:numId="8" w16cid:durableId="1222063080">
    <w:abstractNumId w:val="24"/>
  </w:num>
  <w:num w:numId="9" w16cid:durableId="177234815">
    <w:abstractNumId w:val="25"/>
  </w:num>
  <w:num w:numId="10" w16cid:durableId="1446732781">
    <w:abstractNumId w:val="26"/>
  </w:num>
  <w:num w:numId="11" w16cid:durableId="1111245486">
    <w:abstractNumId w:val="27"/>
  </w:num>
  <w:num w:numId="12" w16cid:durableId="1159813024">
    <w:abstractNumId w:val="28"/>
  </w:num>
  <w:num w:numId="13" w16cid:durableId="1800295372">
    <w:abstractNumId w:val="29"/>
  </w:num>
  <w:num w:numId="14" w16cid:durableId="1884056297">
    <w:abstractNumId w:val="30"/>
  </w:num>
  <w:num w:numId="15" w16cid:durableId="2045592268">
    <w:abstractNumId w:val="57"/>
  </w:num>
  <w:num w:numId="16" w16cid:durableId="1304115290">
    <w:abstractNumId w:val="63"/>
  </w:num>
  <w:num w:numId="17" w16cid:durableId="94329434">
    <w:abstractNumId w:val="49"/>
  </w:num>
  <w:num w:numId="18" w16cid:durableId="1834493478">
    <w:abstractNumId w:val="52"/>
  </w:num>
  <w:num w:numId="19" w16cid:durableId="1024819114">
    <w:abstractNumId w:val="58"/>
  </w:num>
  <w:num w:numId="20" w16cid:durableId="1871146818">
    <w:abstractNumId w:val="62"/>
  </w:num>
  <w:num w:numId="21" w16cid:durableId="264270050">
    <w:abstractNumId w:val="50"/>
  </w:num>
  <w:num w:numId="22" w16cid:durableId="1721781225">
    <w:abstractNumId w:val="60"/>
  </w:num>
  <w:num w:numId="23" w16cid:durableId="1013606393">
    <w:abstractNumId w:val="47"/>
  </w:num>
  <w:num w:numId="24" w16cid:durableId="1568763199">
    <w:abstractNumId w:val="59"/>
  </w:num>
  <w:num w:numId="25" w16cid:durableId="271517033">
    <w:abstractNumId w:val="55"/>
  </w:num>
  <w:num w:numId="26" w16cid:durableId="1403478496">
    <w:abstractNumId w:val="53"/>
  </w:num>
  <w:num w:numId="27" w16cid:durableId="1040208228">
    <w:abstractNumId w:val="54"/>
  </w:num>
  <w:num w:numId="28" w16cid:durableId="1532259008">
    <w:abstractNumId w:val="51"/>
  </w:num>
  <w:num w:numId="29" w16cid:durableId="480000801">
    <w:abstractNumId w:val="56"/>
  </w:num>
  <w:num w:numId="30" w16cid:durableId="151334431">
    <w:abstractNumId w:val="48"/>
  </w:num>
  <w:num w:numId="31" w16cid:durableId="291981739">
    <w:abstractNumId w:val="61"/>
  </w:num>
  <w:num w:numId="32" w16cid:durableId="787553199">
    <w:abstractNumId w:val="31"/>
  </w:num>
  <w:num w:numId="33" w16cid:durableId="1040133648">
    <w:abstractNumId w:val="32"/>
  </w:num>
  <w:num w:numId="34" w16cid:durableId="1471942934">
    <w:abstractNumId w:val="33"/>
  </w:num>
  <w:num w:numId="35" w16cid:durableId="824975949">
    <w:abstractNumId w:val="34"/>
  </w:num>
  <w:num w:numId="36" w16cid:durableId="353045234">
    <w:abstractNumId w:val="35"/>
  </w:num>
  <w:num w:numId="37" w16cid:durableId="233201205">
    <w:abstractNumId w:val="36"/>
  </w:num>
  <w:num w:numId="38" w16cid:durableId="1330064172">
    <w:abstractNumId w:val="37"/>
  </w:num>
  <w:num w:numId="39" w16cid:durableId="1908032812">
    <w:abstractNumId w:val="38"/>
  </w:num>
  <w:num w:numId="40" w16cid:durableId="1845197603">
    <w:abstractNumId w:val="39"/>
  </w:num>
  <w:num w:numId="41" w16cid:durableId="784079668">
    <w:abstractNumId w:val="40"/>
  </w:num>
  <w:num w:numId="42" w16cid:durableId="1593121823">
    <w:abstractNumId w:val="41"/>
  </w:num>
  <w:num w:numId="43" w16cid:durableId="190655099">
    <w:abstractNumId w:val="42"/>
  </w:num>
  <w:num w:numId="44" w16cid:durableId="1645350043">
    <w:abstractNumId w:val="43"/>
  </w:num>
  <w:num w:numId="45" w16cid:durableId="1363047672">
    <w:abstractNumId w:val="44"/>
  </w:num>
  <w:num w:numId="46" w16cid:durableId="495999377">
    <w:abstractNumId w:val="45"/>
  </w:num>
  <w:num w:numId="47" w16cid:durableId="1755084854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E6"/>
    <w:rsid w:val="00124268"/>
    <w:rsid w:val="0014695A"/>
    <w:rsid w:val="001A1621"/>
    <w:rsid w:val="004915E6"/>
    <w:rsid w:val="005F35E4"/>
    <w:rsid w:val="006B3EF2"/>
    <w:rsid w:val="00703B34"/>
    <w:rsid w:val="0078124B"/>
    <w:rsid w:val="009C7507"/>
    <w:rsid w:val="00A65A86"/>
    <w:rsid w:val="00BC751C"/>
    <w:rsid w:val="00D031F8"/>
    <w:rsid w:val="00D70ED7"/>
    <w:rsid w:val="00DB7450"/>
    <w:rsid w:val="00F5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7E0A"/>
  <w15:chartTrackingRefBased/>
  <w15:docId w15:val="{562F1A14-65F4-4DCE-BADF-488E6B16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62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1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1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15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1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15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1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1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1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15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15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15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15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15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15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15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15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5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1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1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1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1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1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15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15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15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15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15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15E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16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621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16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621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2515</Words>
  <Characters>15096</Characters>
  <Application>Microsoft Office Word</Application>
  <DocSecurity>0</DocSecurity>
  <Lines>125</Lines>
  <Paragraphs>35</Paragraphs>
  <ScaleCrop>false</ScaleCrop>
  <Company/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Gołąbek</dc:creator>
  <cp:keywords/>
  <dc:description/>
  <cp:lastModifiedBy>Patryk Piskorz</cp:lastModifiedBy>
  <cp:revision>2</cp:revision>
  <dcterms:created xsi:type="dcterms:W3CDTF">2024-09-26T19:38:00Z</dcterms:created>
  <dcterms:modified xsi:type="dcterms:W3CDTF">2024-09-26T19:38:00Z</dcterms:modified>
</cp:coreProperties>
</file>